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2122" w:rsidRDefault="00802122">
      <w:pPr>
        <w:autoSpaceDE w:val="0"/>
        <w:autoSpaceDN w:val="0"/>
        <w:spacing w:after="78" w:line="220" w:lineRule="exact"/>
      </w:pPr>
    </w:p>
    <w:p w:rsidR="00802122" w:rsidRPr="00A11C5A" w:rsidRDefault="004F3E75">
      <w:pPr>
        <w:autoSpaceDE w:val="0"/>
        <w:autoSpaceDN w:val="0"/>
        <w:spacing w:after="0" w:line="230" w:lineRule="auto"/>
        <w:ind w:left="1494"/>
        <w:rPr>
          <w:lang w:val="ru-RU"/>
        </w:rPr>
      </w:pPr>
      <w:r w:rsidRPr="00A11C5A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802122" w:rsidRPr="00A11C5A" w:rsidRDefault="004F3E75">
      <w:pPr>
        <w:autoSpaceDE w:val="0"/>
        <w:autoSpaceDN w:val="0"/>
        <w:spacing w:before="670" w:after="0" w:line="230" w:lineRule="auto"/>
        <w:ind w:left="2340"/>
        <w:rPr>
          <w:lang w:val="ru-RU"/>
        </w:rPr>
      </w:pP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>Министерство образования и науки Республики Дагестан</w:t>
      </w:r>
    </w:p>
    <w:p w:rsidR="00802122" w:rsidRPr="00A11C5A" w:rsidRDefault="004F3E75">
      <w:pPr>
        <w:autoSpaceDE w:val="0"/>
        <w:autoSpaceDN w:val="0"/>
        <w:spacing w:before="670" w:after="0" w:line="230" w:lineRule="auto"/>
        <w:ind w:right="2756"/>
        <w:jc w:val="right"/>
        <w:rPr>
          <w:lang w:val="ru-RU"/>
        </w:rPr>
      </w:pPr>
      <w:proofErr w:type="spellStart"/>
      <w:r>
        <w:rPr>
          <w:rFonts w:ascii="Times New Roman" w:eastAsia="Times New Roman" w:hAnsi="Times New Roman"/>
          <w:color w:val="000000"/>
          <w:sz w:val="24"/>
        </w:rPr>
        <w:t>Администрация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МР </w:t>
      </w:r>
      <w:r w:rsidR="00A11C5A">
        <w:rPr>
          <w:rFonts w:ascii="Times New Roman" w:eastAsia="Times New Roman" w:hAnsi="Times New Roman"/>
          <w:color w:val="000000"/>
          <w:sz w:val="24"/>
          <w:lang w:val="ru-RU"/>
        </w:rPr>
        <w:t>«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Кизилюртовский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район</w:t>
      </w:r>
      <w:proofErr w:type="spellEnd"/>
      <w:r w:rsidR="00A11C5A">
        <w:rPr>
          <w:rFonts w:ascii="Times New Roman" w:eastAsia="Times New Roman" w:hAnsi="Times New Roman"/>
          <w:color w:val="000000"/>
          <w:sz w:val="24"/>
          <w:lang w:val="ru-RU"/>
        </w:rPr>
        <w:t>»</w:t>
      </w:r>
    </w:p>
    <w:p w:rsidR="00802122" w:rsidRDefault="004F3E75">
      <w:pPr>
        <w:autoSpaceDE w:val="0"/>
        <w:autoSpaceDN w:val="0"/>
        <w:spacing w:before="670" w:after="1376" w:line="230" w:lineRule="auto"/>
        <w:ind w:right="3142"/>
        <w:jc w:val="right"/>
      </w:pPr>
      <w:r>
        <w:rPr>
          <w:rFonts w:ascii="Times New Roman" w:eastAsia="Times New Roman" w:hAnsi="Times New Roman"/>
          <w:color w:val="000000"/>
          <w:sz w:val="24"/>
        </w:rPr>
        <w:t>МКОУ "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Новочиркейская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СОШ №1"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082"/>
        <w:gridCol w:w="3540"/>
        <w:gridCol w:w="3380"/>
      </w:tblGrid>
      <w:tr w:rsidR="00802122">
        <w:trPr>
          <w:trHeight w:hRule="exact" w:val="274"/>
        </w:trPr>
        <w:tc>
          <w:tcPr>
            <w:tcW w:w="3082" w:type="dxa"/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4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3540" w:type="dxa"/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48" w:after="0" w:line="230" w:lineRule="auto"/>
              <w:ind w:left="43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СОГЛАСОВАНО</w:t>
            </w:r>
          </w:p>
        </w:tc>
        <w:tc>
          <w:tcPr>
            <w:tcW w:w="3380" w:type="dxa"/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48"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УТВЕРЖДЕНО</w:t>
            </w:r>
          </w:p>
        </w:tc>
      </w:tr>
      <w:tr w:rsidR="00802122">
        <w:trPr>
          <w:trHeight w:hRule="exact" w:val="200"/>
        </w:trPr>
        <w:tc>
          <w:tcPr>
            <w:tcW w:w="3082" w:type="dxa"/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Методическим объединением</w:t>
            </w:r>
          </w:p>
        </w:tc>
        <w:tc>
          <w:tcPr>
            <w:tcW w:w="3540" w:type="dxa"/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Заместитель директора по 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УВР</w:t>
            </w:r>
          </w:p>
        </w:tc>
        <w:tc>
          <w:tcPr>
            <w:tcW w:w="3380" w:type="dxa"/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Директор</w:t>
            </w:r>
          </w:p>
        </w:tc>
      </w:tr>
      <w:tr w:rsidR="00802122">
        <w:trPr>
          <w:trHeight w:hRule="exact" w:val="400"/>
        </w:trPr>
        <w:tc>
          <w:tcPr>
            <w:tcW w:w="3082" w:type="dxa"/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учителей</w:t>
            </w:r>
          </w:p>
        </w:tc>
        <w:tc>
          <w:tcPr>
            <w:tcW w:w="3540" w:type="dxa"/>
            <w:vMerge w:val="restart"/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1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______________Госенова Ш.Г.</w:t>
            </w:r>
          </w:p>
        </w:tc>
        <w:tc>
          <w:tcPr>
            <w:tcW w:w="3380" w:type="dxa"/>
            <w:vMerge w:val="restart"/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198"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______________Гаджиева У.И.</w:t>
            </w:r>
          </w:p>
        </w:tc>
      </w:tr>
      <w:tr w:rsidR="00802122">
        <w:trPr>
          <w:trHeight w:hRule="exact" w:val="116"/>
        </w:trPr>
        <w:tc>
          <w:tcPr>
            <w:tcW w:w="3082" w:type="dxa"/>
            <w:vMerge w:val="restart"/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2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______________Бацикова З.М.</w:t>
            </w:r>
          </w:p>
        </w:tc>
        <w:tc>
          <w:tcPr>
            <w:tcW w:w="3431" w:type="dxa"/>
            <w:vMerge/>
          </w:tcPr>
          <w:p w:rsidR="00802122" w:rsidRDefault="00802122"/>
        </w:tc>
        <w:tc>
          <w:tcPr>
            <w:tcW w:w="3431" w:type="dxa"/>
            <w:vMerge/>
          </w:tcPr>
          <w:p w:rsidR="00802122" w:rsidRDefault="00802122"/>
        </w:tc>
      </w:tr>
      <w:tr w:rsidR="00802122">
        <w:trPr>
          <w:trHeight w:hRule="exact" w:val="304"/>
        </w:trPr>
        <w:tc>
          <w:tcPr>
            <w:tcW w:w="3431" w:type="dxa"/>
            <w:vMerge/>
          </w:tcPr>
          <w:p w:rsidR="00802122" w:rsidRDefault="00802122"/>
        </w:tc>
        <w:tc>
          <w:tcPr>
            <w:tcW w:w="3540" w:type="dxa"/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8" w:after="0" w:line="230" w:lineRule="auto"/>
              <w:ind w:left="43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№1</w:t>
            </w:r>
          </w:p>
        </w:tc>
        <w:tc>
          <w:tcPr>
            <w:tcW w:w="3380" w:type="dxa"/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8"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Приказ №1</w:t>
            </w:r>
          </w:p>
        </w:tc>
      </w:tr>
      <w:tr w:rsidR="00802122">
        <w:trPr>
          <w:trHeight w:hRule="exact" w:val="300"/>
        </w:trPr>
        <w:tc>
          <w:tcPr>
            <w:tcW w:w="3082" w:type="dxa"/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№1</w:t>
            </w:r>
          </w:p>
        </w:tc>
        <w:tc>
          <w:tcPr>
            <w:tcW w:w="3540" w:type="dxa"/>
            <w:vMerge w:val="restart"/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194" w:after="0" w:line="230" w:lineRule="auto"/>
              <w:ind w:left="43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"15" август  2022 г.</w:t>
            </w:r>
          </w:p>
        </w:tc>
        <w:tc>
          <w:tcPr>
            <w:tcW w:w="3380" w:type="dxa"/>
            <w:vMerge w:val="restart"/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194"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"18" август2022 г.</w:t>
            </w:r>
          </w:p>
        </w:tc>
      </w:tr>
      <w:tr w:rsidR="00802122">
        <w:trPr>
          <w:trHeight w:hRule="exact" w:val="384"/>
        </w:trPr>
        <w:tc>
          <w:tcPr>
            <w:tcW w:w="3082" w:type="dxa"/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"10" август2022 г.</w:t>
            </w:r>
          </w:p>
        </w:tc>
        <w:tc>
          <w:tcPr>
            <w:tcW w:w="3431" w:type="dxa"/>
            <w:vMerge/>
          </w:tcPr>
          <w:p w:rsidR="00802122" w:rsidRDefault="00802122"/>
        </w:tc>
        <w:tc>
          <w:tcPr>
            <w:tcW w:w="3431" w:type="dxa"/>
            <w:vMerge/>
          </w:tcPr>
          <w:p w:rsidR="00802122" w:rsidRDefault="00802122"/>
        </w:tc>
      </w:tr>
    </w:tbl>
    <w:p w:rsidR="00802122" w:rsidRDefault="004F3E75">
      <w:pPr>
        <w:autoSpaceDE w:val="0"/>
        <w:autoSpaceDN w:val="0"/>
        <w:spacing w:before="978" w:after="0" w:line="230" w:lineRule="auto"/>
        <w:ind w:right="3650"/>
        <w:jc w:val="right"/>
      </w:pPr>
      <w:r>
        <w:rPr>
          <w:rFonts w:ascii="Times New Roman" w:eastAsia="Times New Roman" w:hAnsi="Times New Roman"/>
          <w:b/>
          <w:color w:val="000000"/>
          <w:sz w:val="24"/>
        </w:rPr>
        <w:t>РАБОЧАЯ ПРОГРАММА</w:t>
      </w:r>
    </w:p>
    <w:p w:rsidR="00802122" w:rsidRDefault="004F3E75">
      <w:pPr>
        <w:autoSpaceDE w:val="0"/>
        <w:autoSpaceDN w:val="0"/>
        <w:spacing w:before="70" w:after="0" w:line="230" w:lineRule="auto"/>
        <w:ind w:right="4422"/>
        <w:jc w:val="right"/>
      </w:pPr>
      <w:r>
        <w:rPr>
          <w:rFonts w:ascii="Times New Roman" w:eastAsia="Times New Roman" w:hAnsi="Times New Roman"/>
          <w:b/>
          <w:color w:val="000000"/>
          <w:sz w:val="24"/>
        </w:rPr>
        <w:t>(ID 2470351)</w:t>
      </w:r>
    </w:p>
    <w:p w:rsidR="00802122" w:rsidRDefault="004F3E75">
      <w:pPr>
        <w:autoSpaceDE w:val="0"/>
        <w:autoSpaceDN w:val="0"/>
        <w:spacing w:before="166" w:after="0" w:line="230" w:lineRule="auto"/>
        <w:ind w:right="4022"/>
        <w:jc w:val="right"/>
      </w:pPr>
      <w:r>
        <w:rPr>
          <w:rFonts w:ascii="Times New Roman" w:eastAsia="Times New Roman" w:hAnsi="Times New Roman"/>
          <w:color w:val="000000"/>
          <w:sz w:val="24"/>
        </w:rPr>
        <w:t>учебного предмета</w:t>
      </w:r>
    </w:p>
    <w:p w:rsidR="00802122" w:rsidRDefault="004F3E75">
      <w:pPr>
        <w:autoSpaceDE w:val="0"/>
        <w:autoSpaceDN w:val="0"/>
        <w:spacing w:before="70" w:after="0" w:line="230" w:lineRule="auto"/>
        <w:ind w:right="3932"/>
        <w:jc w:val="right"/>
      </w:pPr>
      <w:r>
        <w:rPr>
          <w:rFonts w:ascii="Times New Roman" w:eastAsia="Times New Roman" w:hAnsi="Times New Roman"/>
          <w:color w:val="000000"/>
          <w:sz w:val="24"/>
        </w:rPr>
        <w:t>«Окружающий мир»</w:t>
      </w:r>
    </w:p>
    <w:p w:rsidR="00802122" w:rsidRDefault="004F3E75">
      <w:pPr>
        <w:autoSpaceDE w:val="0"/>
        <w:autoSpaceDN w:val="0"/>
        <w:spacing w:before="670" w:after="0" w:line="230" w:lineRule="auto"/>
        <w:ind w:right="2682"/>
        <w:jc w:val="right"/>
      </w:pPr>
      <w:r>
        <w:rPr>
          <w:rFonts w:ascii="Times New Roman" w:eastAsia="Times New Roman" w:hAnsi="Times New Roman"/>
          <w:color w:val="000000"/>
          <w:sz w:val="24"/>
        </w:rPr>
        <w:t>для 1 класса начального общего образования</w:t>
      </w:r>
    </w:p>
    <w:p w:rsidR="00802122" w:rsidRDefault="004F3E75">
      <w:pPr>
        <w:autoSpaceDE w:val="0"/>
        <w:autoSpaceDN w:val="0"/>
        <w:spacing w:before="70" w:after="0" w:line="230" w:lineRule="auto"/>
        <w:ind w:right="3620"/>
        <w:jc w:val="right"/>
      </w:pPr>
      <w:r>
        <w:rPr>
          <w:rFonts w:ascii="Times New Roman" w:eastAsia="Times New Roman" w:hAnsi="Times New Roman"/>
          <w:color w:val="000000"/>
          <w:sz w:val="24"/>
        </w:rPr>
        <w:t>на 2022-2023  учебный год</w:t>
      </w:r>
    </w:p>
    <w:p w:rsidR="00802122" w:rsidRDefault="004F3E75">
      <w:pPr>
        <w:autoSpaceDE w:val="0"/>
        <w:autoSpaceDN w:val="0"/>
        <w:spacing w:before="2112" w:after="0" w:line="230" w:lineRule="auto"/>
        <w:ind w:right="20"/>
        <w:jc w:val="right"/>
      </w:pPr>
      <w:r>
        <w:rPr>
          <w:rFonts w:ascii="Times New Roman" w:eastAsia="Times New Roman" w:hAnsi="Times New Roman"/>
          <w:color w:val="000000"/>
          <w:sz w:val="24"/>
        </w:rPr>
        <w:t>Составитель: Мирзаева Хайбат Багавдиновна</w:t>
      </w:r>
    </w:p>
    <w:p w:rsidR="00802122" w:rsidRDefault="004F3E75">
      <w:pPr>
        <w:autoSpaceDE w:val="0"/>
        <w:autoSpaceDN w:val="0"/>
        <w:spacing w:before="70" w:after="0" w:line="230" w:lineRule="auto"/>
        <w:ind w:right="30"/>
        <w:jc w:val="right"/>
      </w:pPr>
      <w:proofErr w:type="spellStart"/>
      <w:proofErr w:type="gramStart"/>
      <w:r>
        <w:rPr>
          <w:rFonts w:ascii="Times New Roman" w:eastAsia="Times New Roman" w:hAnsi="Times New Roman"/>
          <w:color w:val="000000"/>
          <w:sz w:val="24"/>
        </w:rPr>
        <w:t>учитель</w:t>
      </w:r>
      <w:proofErr w:type="spellEnd"/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начальных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классов</w:t>
      </w:r>
      <w:proofErr w:type="spellEnd"/>
    </w:p>
    <w:p w:rsidR="00802122" w:rsidRDefault="00802122"/>
    <w:p w:rsidR="00A11C5A" w:rsidRDefault="00A11C5A" w:rsidP="00A11C5A">
      <w:pPr>
        <w:jc w:val="center"/>
      </w:pPr>
    </w:p>
    <w:p w:rsidR="00A11C5A" w:rsidRDefault="00A11C5A" w:rsidP="00A11C5A">
      <w:pPr>
        <w:jc w:val="center"/>
      </w:pPr>
    </w:p>
    <w:p w:rsidR="00A11C5A" w:rsidRPr="00A11C5A" w:rsidRDefault="00A11C5A" w:rsidP="00A11C5A">
      <w:pPr>
        <w:jc w:val="center"/>
        <w:rPr>
          <w:lang w:val="ru-RU"/>
        </w:rPr>
        <w:sectPr w:rsidR="00A11C5A" w:rsidRPr="00A11C5A">
          <w:pgSz w:w="11900" w:h="16840"/>
          <w:pgMar w:top="298" w:right="870" w:bottom="1440" w:left="738" w:header="720" w:footer="720" w:gutter="0"/>
          <w:cols w:space="720" w:equalWidth="0">
            <w:col w:w="10292" w:space="0"/>
          </w:cols>
          <w:docGrid w:linePitch="360"/>
        </w:sectPr>
      </w:pPr>
      <w:r>
        <w:rPr>
          <w:lang w:val="ru-RU"/>
        </w:rPr>
        <w:t>Новый Чиркей 2022</w:t>
      </w:r>
      <w:bookmarkStart w:id="0" w:name="_GoBack"/>
      <w:bookmarkEnd w:id="0"/>
    </w:p>
    <w:p w:rsidR="00802122" w:rsidRDefault="00802122">
      <w:pPr>
        <w:autoSpaceDE w:val="0"/>
        <w:autoSpaceDN w:val="0"/>
        <w:spacing w:after="78" w:line="220" w:lineRule="exact"/>
      </w:pPr>
    </w:p>
    <w:p w:rsidR="00802122" w:rsidRDefault="00802122" w:rsidP="00A11C5A">
      <w:pPr>
        <w:jc w:val="center"/>
        <w:sectPr w:rsidR="00802122">
          <w:pgSz w:w="11900" w:h="16840"/>
          <w:pgMar w:top="298" w:right="1440" w:bottom="1440" w:left="1440" w:header="720" w:footer="720" w:gutter="0"/>
          <w:cols w:space="720" w:equalWidth="0">
            <w:col w:w="9020" w:space="0"/>
          </w:cols>
          <w:docGrid w:linePitch="360"/>
        </w:sectPr>
      </w:pPr>
    </w:p>
    <w:p w:rsidR="00802122" w:rsidRDefault="00802122">
      <w:pPr>
        <w:autoSpaceDE w:val="0"/>
        <w:autoSpaceDN w:val="0"/>
        <w:spacing w:after="78" w:line="220" w:lineRule="exact"/>
      </w:pPr>
    </w:p>
    <w:p w:rsidR="00802122" w:rsidRDefault="004F3E75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ПОЯСНИТЕЛЬНАЯ</w:t>
      </w:r>
      <w:r>
        <w:rPr>
          <w:rFonts w:ascii="Times New Roman" w:eastAsia="Times New Roman" w:hAnsi="Times New Roman"/>
          <w:b/>
          <w:color w:val="000000"/>
          <w:sz w:val="24"/>
        </w:rPr>
        <w:t xml:space="preserve"> ЗАПИСКА</w:t>
      </w:r>
    </w:p>
    <w:p w:rsidR="00802122" w:rsidRPr="00A11C5A" w:rsidRDefault="004F3E75">
      <w:pPr>
        <w:autoSpaceDE w:val="0"/>
        <w:autoSpaceDN w:val="0"/>
        <w:spacing w:before="346" w:after="0" w:line="271" w:lineRule="auto"/>
        <w:ind w:right="288" w:firstLine="180"/>
        <w:rPr>
          <w:lang w:val="ru-RU"/>
        </w:rPr>
      </w:pP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>Программа по учебному предмету «Окружающий мир» (предметная область «Обществознание и естествознание» («Окружающий мир») включает: пояснительную записку, содержание обучения, планируемые результаты освоения программы учебного предмета, тематическо</w:t>
      </w: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>е планирование.</w:t>
      </w:r>
    </w:p>
    <w:p w:rsidR="00802122" w:rsidRPr="00A11C5A" w:rsidRDefault="004F3E75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>Пояснительная записка отражает общие цели и задачи изучения предмета, характеристику психологических предпосылок к его изучению младшими школьниками; место в структуре учебного плана, а также подходы к отбору содержания, планируемым результ</w:t>
      </w: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 xml:space="preserve">атам и тематическому </w:t>
      </w:r>
      <w:r w:rsidRPr="00A11C5A">
        <w:rPr>
          <w:lang w:val="ru-RU"/>
        </w:rPr>
        <w:br/>
      </w: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>планированию.</w:t>
      </w:r>
    </w:p>
    <w:p w:rsidR="00802122" w:rsidRPr="00A11C5A" w:rsidRDefault="004F3E75">
      <w:pPr>
        <w:autoSpaceDE w:val="0"/>
        <w:autoSpaceDN w:val="0"/>
        <w:spacing w:before="70" w:after="0" w:line="286" w:lineRule="auto"/>
        <w:ind w:right="144" w:firstLine="180"/>
        <w:rPr>
          <w:lang w:val="ru-RU"/>
        </w:rPr>
      </w:pP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 xml:space="preserve">Содержание обучения </w:t>
      </w:r>
      <w:proofErr w:type="gramStart"/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>раскрывает  содержательные</w:t>
      </w:r>
      <w:proofErr w:type="gramEnd"/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 xml:space="preserve">  линии для обязательного изучения в 1 классе начальной школы. Содержание обучения в 1 классе завершатся перечнем универсальных учебных </w:t>
      </w: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 xml:space="preserve">действий (УУД) — познавательных, коммуникативных и регулятивных, которые возможно формировать </w:t>
      </w:r>
      <w:proofErr w:type="gramStart"/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>средствами  учебного</w:t>
      </w:r>
      <w:proofErr w:type="gramEnd"/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 xml:space="preserve">  предмета  «Окружающий  мир» с   учётом   возрастных особенностей   младших   школьников. В первом классе предлагается пропедевтический урове</w:t>
      </w: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 xml:space="preserve">нь формирования УУД, поскольку становление универсальности действий на этом этапе обучения только начинается. С учётом того, что выполнение правил совместной деятельности строится на интеграции регулятивных (определенные волевые усилия, </w:t>
      </w:r>
      <w:proofErr w:type="spellStart"/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>саморегуляция</w:t>
      </w:r>
      <w:proofErr w:type="spellEnd"/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>, само</w:t>
      </w: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>контроль, проявление терпения и доброжелательности при налаживании отношений) и коммуникативных (способность вербальными средствами устанавливать взаимоотношения) универсальных учебных действий, их перечень дан в специальном разделе — «Совместная деятельно</w:t>
      </w: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>сть».</w:t>
      </w:r>
    </w:p>
    <w:p w:rsidR="00802122" w:rsidRPr="00A11C5A" w:rsidRDefault="004F3E75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A11C5A">
        <w:rPr>
          <w:lang w:val="ru-RU"/>
        </w:rPr>
        <w:tab/>
      </w: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Планируемые результаты включают личностные, </w:t>
      </w:r>
      <w:proofErr w:type="spellStart"/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результаты за период обучения, а также предметные достижения младшего школьника за первый год обучения в начальной школе. </w:t>
      </w:r>
      <w:r w:rsidRPr="00A11C5A">
        <w:rPr>
          <w:lang w:val="ru-RU"/>
        </w:rPr>
        <w:tab/>
      </w: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>В тематическом планировании описывается программное содержание по в</w:t>
      </w: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 xml:space="preserve">сем разделам содержания обучения 1 класса, а также раскрываются методы и формы организации обучения и характеристика деятельностей, которые целесообразно использовать при изучении той или иной программной темы. </w:t>
      </w:r>
      <w:r w:rsidRPr="00A11C5A">
        <w:rPr>
          <w:lang w:val="ru-RU"/>
        </w:rPr>
        <w:tab/>
      </w: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>Представлены также способы организации диффе</w:t>
      </w: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>ренцированного обучения.</w:t>
      </w:r>
    </w:p>
    <w:p w:rsidR="00802122" w:rsidRPr="00A11C5A" w:rsidRDefault="004F3E75">
      <w:pPr>
        <w:autoSpaceDE w:val="0"/>
        <w:autoSpaceDN w:val="0"/>
        <w:spacing w:before="70" w:after="0" w:line="281" w:lineRule="auto"/>
        <w:ind w:right="432" w:firstLine="180"/>
        <w:rPr>
          <w:lang w:val="ru-RU"/>
        </w:rPr>
      </w:pP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по предмету «Окружающий мир» на уровне 1 класса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образования, представленных</w:t>
      </w: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 xml:space="preserve"> в Федеральном государственном образовательном стандарте начального общего образования, Примерной программы воспитания, а также с учётом историко-</w:t>
      </w:r>
      <w:proofErr w:type="gramStart"/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>культурного  стандарта</w:t>
      </w:r>
      <w:proofErr w:type="gramEnd"/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802122" w:rsidRPr="00A11C5A" w:rsidRDefault="004F3E75">
      <w:pPr>
        <w:autoSpaceDE w:val="0"/>
        <w:autoSpaceDN w:val="0"/>
        <w:spacing w:before="72" w:after="0" w:line="271" w:lineRule="auto"/>
        <w:ind w:right="288" w:firstLine="180"/>
        <w:rPr>
          <w:lang w:val="ru-RU"/>
        </w:rPr>
      </w:pP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предмета «Окружающий мир», интегрирующего знания о природе, предметном мире, </w:t>
      </w: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>обществе и взаимодействии людей в нём, соответствует потребностям и интересам детей младшего школьного возраста и направлено на достижение следующих целей:</w:t>
      </w:r>
    </w:p>
    <w:p w:rsidR="00802122" w:rsidRPr="00A11C5A" w:rsidRDefault="004F3E75">
      <w:pPr>
        <w:autoSpaceDE w:val="0"/>
        <w:autoSpaceDN w:val="0"/>
        <w:spacing w:before="178" w:after="0"/>
        <w:ind w:left="420" w:right="288"/>
        <w:rPr>
          <w:lang w:val="ru-RU"/>
        </w:rPr>
      </w:pP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целостного взгляда на мир, осознание места в нём человека на основе целостного взгля</w:t>
      </w: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 xml:space="preserve">да на окружающий мир (природную и социальную среду обитания); освоение естественнонаучных, обществоведческих, нравственно этических понятий, представленных в содержании данного учебного предмета; </w:t>
      </w:r>
    </w:p>
    <w:p w:rsidR="00802122" w:rsidRPr="00A11C5A" w:rsidRDefault="004F3E75">
      <w:pPr>
        <w:autoSpaceDE w:val="0"/>
        <w:autoSpaceDN w:val="0"/>
        <w:spacing w:before="190" w:after="0"/>
        <w:ind w:left="420"/>
        <w:rPr>
          <w:lang w:val="ru-RU"/>
        </w:rPr>
      </w:pP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развитие </w:t>
      </w:r>
      <w:proofErr w:type="gramStart"/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>умений  и</w:t>
      </w:r>
      <w:proofErr w:type="gramEnd"/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 xml:space="preserve">  навыков  применять  полученные  знания в реальной  учебной  и жизненной  практике,  связанной  как с поисково-исследовательской деятельностью (наблюдения, опыты, трудовая деятельность), так и с творческим использованием приобретённых</w:t>
      </w: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 xml:space="preserve"> знаний в речевой, изобразительной, художественной деятельности; </w:t>
      </w:r>
    </w:p>
    <w:p w:rsidR="00802122" w:rsidRPr="00A11C5A" w:rsidRDefault="004F3E75">
      <w:pPr>
        <w:autoSpaceDE w:val="0"/>
        <w:autoSpaceDN w:val="0"/>
        <w:spacing w:before="190" w:after="0" w:line="271" w:lineRule="auto"/>
        <w:ind w:left="420" w:right="144"/>
        <w:rPr>
          <w:lang w:val="ru-RU"/>
        </w:rPr>
      </w:pP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>—  духовно-нравственное развитие и воспитание личности гражданина России, понимание своей принадлежности к Российскому государству, определённому этносу; проявление уважения к истории, культ</w:t>
      </w: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>уре, традициям народов РФ; освоение младшими школьниками мирового</w:t>
      </w:r>
    </w:p>
    <w:p w:rsidR="00802122" w:rsidRPr="00A11C5A" w:rsidRDefault="00802122">
      <w:pPr>
        <w:rPr>
          <w:lang w:val="ru-RU"/>
        </w:rPr>
        <w:sectPr w:rsidR="00802122" w:rsidRPr="00A11C5A">
          <w:pgSz w:w="11900" w:h="16840"/>
          <w:pgMar w:top="298" w:right="650" w:bottom="4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02122" w:rsidRPr="00A11C5A" w:rsidRDefault="00802122">
      <w:pPr>
        <w:autoSpaceDE w:val="0"/>
        <w:autoSpaceDN w:val="0"/>
        <w:spacing w:after="66" w:line="220" w:lineRule="exact"/>
        <w:rPr>
          <w:lang w:val="ru-RU"/>
        </w:rPr>
      </w:pPr>
    </w:p>
    <w:p w:rsidR="00802122" w:rsidRPr="00A11C5A" w:rsidRDefault="004F3E75">
      <w:pPr>
        <w:autoSpaceDE w:val="0"/>
        <w:autoSpaceDN w:val="0"/>
        <w:spacing w:after="0" w:line="262" w:lineRule="auto"/>
        <w:ind w:left="420" w:right="432"/>
        <w:rPr>
          <w:lang w:val="ru-RU"/>
        </w:rPr>
      </w:pP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>культурного опыта по созданию общечеловеческих ценностей, законов и правил построения взаимоотношений в социуме; обогащение духовного богатства обучающихся;</w:t>
      </w: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</w:p>
    <w:p w:rsidR="00802122" w:rsidRPr="00A11C5A" w:rsidRDefault="004F3E75">
      <w:pPr>
        <w:autoSpaceDE w:val="0"/>
        <w:autoSpaceDN w:val="0"/>
        <w:spacing w:before="190" w:after="0" w:line="281" w:lineRule="auto"/>
        <w:ind w:left="420"/>
        <w:rPr>
          <w:lang w:val="ru-RU"/>
        </w:rPr>
      </w:pP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</w:t>
      </w: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 xml:space="preserve">с экологическими нормами поведения; становление навыков повседневного проявления культуры общения, гуманного отношения к </w:t>
      </w:r>
      <w:proofErr w:type="gramStart"/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>людям,  уважительного</w:t>
      </w:r>
      <w:proofErr w:type="gramEnd"/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 xml:space="preserve">  отношения  к их взглядам, мнению и индивидуальности</w:t>
      </w:r>
    </w:p>
    <w:p w:rsidR="00802122" w:rsidRPr="00A11C5A" w:rsidRDefault="004F3E75">
      <w:pPr>
        <w:autoSpaceDE w:val="0"/>
        <w:autoSpaceDN w:val="0"/>
        <w:spacing w:before="178" w:after="0" w:line="286" w:lineRule="auto"/>
        <w:ind w:firstLine="180"/>
        <w:rPr>
          <w:lang w:val="ru-RU"/>
        </w:rPr>
      </w:pP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>Центральной идеей конструирования содержания и планируемых р</w:t>
      </w: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 xml:space="preserve">езультатов обучения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 «Человек и </w:t>
      </w:r>
      <w:proofErr w:type="spellStart"/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>природа</w:t>
      </w:r>
      <w:proofErr w:type="gramStart"/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>»,«</w:t>
      </w:r>
      <w:proofErr w:type="gramEnd"/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>Человек</w:t>
      </w:r>
      <w:proofErr w:type="spellEnd"/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 xml:space="preserve"> и общество», «Человек и другие люди»</w:t>
      </w: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 xml:space="preserve">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</w:t>
      </w: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 xml:space="preserve">поступков и оценки возникшей ситуации.  Отбор содержания </w:t>
      </w:r>
      <w:proofErr w:type="spellStart"/>
      <w:proofErr w:type="gramStart"/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>курса«</w:t>
      </w:r>
      <w:proofErr w:type="gramEnd"/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>Окружающий</w:t>
      </w:r>
      <w:proofErr w:type="spellEnd"/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 xml:space="preserve"> мир» осуществлён на основе следующих ведущих идей:</w:t>
      </w:r>
    </w:p>
    <w:p w:rsidR="00802122" w:rsidRPr="00A11C5A" w:rsidRDefault="004F3E75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раскрытие роли человека в природе и обществе; </w:t>
      </w:r>
    </w:p>
    <w:p w:rsidR="00802122" w:rsidRPr="00A11C5A" w:rsidRDefault="004F3E75">
      <w:pPr>
        <w:autoSpaceDE w:val="0"/>
        <w:autoSpaceDN w:val="0"/>
        <w:spacing w:before="190" w:after="0" w:line="271" w:lineRule="auto"/>
        <w:ind w:left="420" w:right="432"/>
        <w:rPr>
          <w:lang w:val="ru-RU"/>
        </w:rPr>
      </w:pP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освоение общечеловеческих ценностей взаимодействия в системах «Человек и </w:t>
      </w:r>
      <w:proofErr w:type="spellStart"/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>приро</w:t>
      </w: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>да</w:t>
      </w:r>
      <w:proofErr w:type="gramStart"/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>»,«</w:t>
      </w:r>
      <w:proofErr w:type="gramEnd"/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>Человек</w:t>
      </w:r>
      <w:proofErr w:type="spellEnd"/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 xml:space="preserve"> и общество», «Человек и другие люди», «Человек и его самость», «Человек и познание».</w:t>
      </w:r>
    </w:p>
    <w:p w:rsidR="00802122" w:rsidRPr="00A11C5A" w:rsidRDefault="004F3E75">
      <w:pPr>
        <w:tabs>
          <w:tab w:val="left" w:pos="180"/>
        </w:tabs>
        <w:autoSpaceDE w:val="0"/>
        <w:autoSpaceDN w:val="0"/>
        <w:spacing w:before="178" w:after="0" w:line="262" w:lineRule="auto"/>
        <w:ind w:right="288"/>
        <w:rPr>
          <w:lang w:val="ru-RU"/>
        </w:rPr>
      </w:pPr>
      <w:r w:rsidRPr="00A11C5A">
        <w:rPr>
          <w:lang w:val="ru-RU"/>
        </w:rPr>
        <w:tab/>
      </w: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>Общее число часов, отведённых на изучение курса «Окружающий мир» в 1 классе составляет 66 часов (два часа в неделю).</w:t>
      </w:r>
    </w:p>
    <w:p w:rsidR="00802122" w:rsidRPr="00A11C5A" w:rsidRDefault="00802122">
      <w:pPr>
        <w:rPr>
          <w:lang w:val="ru-RU"/>
        </w:rPr>
        <w:sectPr w:rsidR="00802122" w:rsidRPr="00A11C5A">
          <w:pgSz w:w="11900" w:h="16840"/>
          <w:pgMar w:top="286" w:right="766" w:bottom="1440" w:left="666" w:header="720" w:footer="720" w:gutter="0"/>
          <w:cols w:space="720" w:equalWidth="0">
            <w:col w:w="10468" w:space="0"/>
          </w:cols>
          <w:docGrid w:linePitch="360"/>
        </w:sectPr>
      </w:pPr>
    </w:p>
    <w:p w:rsidR="00802122" w:rsidRPr="00A11C5A" w:rsidRDefault="00802122">
      <w:pPr>
        <w:autoSpaceDE w:val="0"/>
        <w:autoSpaceDN w:val="0"/>
        <w:spacing w:after="78" w:line="220" w:lineRule="exact"/>
        <w:rPr>
          <w:lang w:val="ru-RU"/>
        </w:rPr>
      </w:pPr>
    </w:p>
    <w:p w:rsidR="00802122" w:rsidRPr="00A11C5A" w:rsidRDefault="004F3E75">
      <w:pPr>
        <w:autoSpaceDE w:val="0"/>
        <w:autoSpaceDN w:val="0"/>
        <w:spacing w:after="0" w:line="230" w:lineRule="auto"/>
        <w:rPr>
          <w:lang w:val="ru-RU"/>
        </w:rPr>
      </w:pPr>
      <w:r w:rsidRPr="00A11C5A">
        <w:rPr>
          <w:rFonts w:ascii="Times New Roman" w:eastAsia="Times New Roman" w:hAnsi="Times New Roman"/>
          <w:b/>
          <w:color w:val="000000"/>
          <w:sz w:val="24"/>
          <w:lang w:val="ru-RU"/>
        </w:rPr>
        <w:t>С</w:t>
      </w:r>
      <w:r w:rsidRPr="00A11C5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ОДЕРЖАНИЕ УЧЕБНОГО ПРЕДМЕТА </w:t>
      </w:r>
    </w:p>
    <w:p w:rsidR="00802122" w:rsidRPr="00A11C5A" w:rsidRDefault="004F3E75">
      <w:pPr>
        <w:tabs>
          <w:tab w:val="left" w:pos="180"/>
        </w:tabs>
        <w:autoSpaceDE w:val="0"/>
        <w:autoSpaceDN w:val="0"/>
        <w:spacing w:before="346" w:after="0" w:line="281" w:lineRule="auto"/>
        <w:rPr>
          <w:lang w:val="ru-RU"/>
        </w:rPr>
      </w:pPr>
      <w:r w:rsidRPr="00A11C5A">
        <w:rPr>
          <w:lang w:val="ru-RU"/>
        </w:rPr>
        <w:tab/>
      </w:r>
      <w:r w:rsidRPr="00A11C5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Человек и общество </w:t>
      </w:r>
      <w:r w:rsidRPr="00A11C5A">
        <w:rPr>
          <w:lang w:val="ru-RU"/>
        </w:rPr>
        <w:br/>
      </w:r>
      <w:r w:rsidRPr="00A11C5A">
        <w:rPr>
          <w:lang w:val="ru-RU"/>
        </w:rPr>
        <w:tab/>
      </w: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 xml:space="preserve"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 Совместная </w:t>
      </w:r>
      <w:r w:rsidRPr="00A11C5A">
        <w:rPr>
          <w:lang w:val="ru-RU"/>
        </w:rPr>
        <w:br/>
      </w: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>деятельность с одноклассниками —</w:t>
      </w: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 xml:space="preserve"> учёба, игры, отдых. Рабочее место школьника: удобное </w:t>
      </w:r>
      <w:r w:rsidRPr="00A11C5A">
        <w:rPr>
          <w:lang w:val="ru-RU"/>
        </w:rPr>
        <w:br/>
      </w: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>размещение учебных материалов и учебного оборудования; поза; освещение рабочего места. Правила безопасной работы на учебном месте. Режим труда и отдыха.</w:t>
      </w:r>
    </w:p>
    <w:p w:rsidR="00802122" w:rsidRPr="00A11C5A" w:rsidRDefault="004F3E75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A11C5A">
        <w:rPr>
          <w:lang w:val="ru-RU"/>
        </w:rPr>
        <w:tab/>
      </w: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>Семья.  Моя семья в прошлом и настоящем.  Имена</w:t>
      </w: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 xml:space="preserve"> и фамилии членов семьи, их профессии. Взаимоотношения и взаимопомощь в семье.  Совместный труд и отдых.  Домашний адрес.</w:t>
      </w:r>
    </w:p>
    <w:p w:rsidR="00802122" w:rsidRPr="00A11C5A" w:rsidRDefault="004F3E75">
      <w:pPr>
        <w:autoSpaceDE w:val="0"/>
        <w:autoSpaceDN w:val="0"/>
        <w:spacing w:before="72" w:after="0"/>
        <w:ind w:firstLine="180"/>
        <w:rPr>
          <w:lang w:val="ru-RU"/>
        </w:rPr>
      </w:pP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>Россия — наша Родина. Москва — столица России. Символы России (герб, флаг, гимн). Народы России. Первоначальные сведения о родном крае</w:t>
      </w: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 xml:space="preserve">. Название своего населённого пункта (города, села), региона. Культурные объекты родного края. Ценность и красота </w:t>
      </w:r>
      <w:proofErr w:type="gramStart"/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>рукотворного  мира</w:t>
      </w:r>
      <w:proofErr w:type="gramEnd"/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>.    Правила поведения в социуме.</w:t>
      </w:r>
    </w:p>
    <w:p w:rsidR="00802122" w:rsidRPr="00A11C5A" w:rsidRDefault="004F3E75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A11C5A">
        <w:rPr>
          <w:lang w:val="ru-RU"/>
        </w:rPr>
        <w:tab/>
      </w:r>
      <w:r w:rsidRPr="00A11C5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Человек и природа </w:t>
      </w:r>
      <w:r w:rsidRPr="00A11C5A">
        <w:rPr>
          <w:lang w:val="ru-RU"/>
        </w:rPr>
        <w:br/>
      </w:r>
      <w:r w:rsidRPr="00A11C5A">
        <w:rPr>
          <w:lang w:val="ru-RU"/>
        </w:rPr>
        <w:tab/>
      </w:r>
      <w:proofErr w:type="spellStart"/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>Природа</w:t>
      </w:r>
      <w:proofErr w:type="spellEnd"/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 xml:space="preserve"> —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</w:t>
      </w: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>здуха (воды) по термометру. Сезонные изменения в природе.  Взаимосвязи между человеком и природой.  Правила нравственного и безопасного поведения в природе.</w:t>
      </w:r>
    </w:p>
    <w:p w:rsidR="00802122" w:rsidRPr="00A11C5A" w:rsidRDefault="004F3E75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>Растительный мир. Растения ближайшего окружения (узнавание, называние, краткое описание). Лиственны</w:t>
      </w: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>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802122" w:rsidRPr="00A11C5A" w:rsidRDefault="004F3E75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A11C5A">
        <w:rPr>
          <w:lang w:val="ru-RU"/>
        </w:rPr>
        <w:tab/>
      </w: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>Мир животных Разные группы</w:t>
      </w: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 xml:space="preserve"> животных (звери, насекомые, птицы, рыбы и </w:t>
      </w:r>
      <w:proofErr w:type="gramStart"/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>др. )</w:t>
      </w:r>
      <w:proofErr w:type="gramEnd"/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>. Домашние и дикие животные (различия в условиях жизни). Забота о домашних питомцах.</w:t>
      </w:r>
    </w:p>
    <w:p w:rsidR="00802122" w:rsidRPr="00A11C5A" w:rsidRDefault="004F3E75">
      <w:pPr>
        <w:autoSpaceDE w:val="0"/>
        <w:autoSpaceDN w:val="0"/>
        <w:spacing w:before="70" w:after="0" w:line="262" w:lineRule="auto"/>
        <w:ind w:left="180" w:right="144"/>
        <w:rPr>
          <w:lang w:val="ru-RU"/>
        </w:rPr>
      </w:pPr>
      <w:r w:rsidRPr="00A11C5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Правила безопасной жизни </w:t>
      </w:r>
      <w:r w:rsidRPr="00A11C5A">
        <w:rPr>
          <w:lang w:val="ru-RU"/>
        </w:rPr>
        <w:br/>
      </w: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Понимание необходимости соблюдения режима дня, правил здорового питания и личной гигиены. </w:t>
      </w:r>
    </w:p>
    <w:p w:rsidR="00802122" w:rsidRPr="00A11C5A" w:rsidRDefault="004F3E75">
      <w:pPr>
        <w:autoSpaceDE w:val="0"/>
        <w:autoSpaceDN w:val="0"/>
        <w:spacing w:before="70" w:after="0" w:line="230" w:lineRule="auto"/>
        <w:rPr>
          <w:lang w:val="ru-RU"/>
        </w:rPr>
      </w:pP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>Правил</w:t>
      </w: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>а безопасности в быту: пользование бытовыми электроприборами, газовыми плитами.</w:t>
      </w:r>
    </w:p>
    <w:p w:rsidR="00802122" w:rsidRPr="00A11C5A" w:rsidRDefault="004F3E75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A11C5A">
        <w:rPr>
          <w:lang w:val="ru-RU"/>
        </w:rPr>
        <w:tab/>
      </w: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802122" w:rsidRPr="00A11C5A" w:rsidRDefault="004F3E75">
      <w:pPr>
        <w:tabs>
          <w:tab w:val="left" w:pos="180"/>
        </w:tabs>
        <w:autoSpaceDE w:val="0"/>
        <w:autoSpaceDN w:val="0"/>
        <w:spacing w:before="72" w:after="0" w:line="262" w:lineRule="auto"/>
        <w:ind w:right="432"/>
        <w:rPr>
          <w:lang w:val="ru-RU"/>
        </w:rPr>
      </w:pPr>
      <w:r w:rsidRPr="00A11C5A">
        <w:rPr>
          <w:lang w:val="ru-RU"/>
        </w:rPr>
        <w:tab/>
      </w: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>Безопасность в сети Интернет (электронный дневник и эле</w:t>
      </w: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>ктронные ресурсы школы) в условиях контролируемого доступа в Интернет.</w:t>
      </w:r>
    </w:p>
    <w:p w:rsidR="00802122" w:rsidRPr="00A11C5A" w:rsidRDefault="004F3E75">
      <w:pPr>
        <w:autoSpaceDE w:val="0"/>
        <w:autoSpaceDN w:val="0"/>
        <w:spacing w:before="192" w:after="0" w:line="262" w:lineRule="auto"/>
        <w:ind w:left="180" w:right="3456"/>
        <w:rPr>
          <w:lang w:val="ru-RU"/>
        </w:rPr>
      </w:pPr>
      <w:r w:rsidRPr="00A11C5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Универсальные учебные действия (пропедевтический уровень) </w:t>
      </w:r>
      <w:r w:rsidRPr="00A11C5A">
        <w:rPr>
          <w:rFonts w:ascii="Times New Roman" w:eastAsia="Times New Roman" w:hAnsi="Times New Roman"/>
          <w:i/>
          <w:color w:val="000000"/>
          <w:sz w:val="24"/>
          <w:lang w:val="ru-RU"/>
        </w:rPr>
        <w:t>Познавательные универсальные учебные действия:</w:t>
      </w:r>
    </w:p>
    <w:p w:rsidR="00802122" w:rsidRPr="00A11C5A" w:rsidRDefault="004F3E75">
      <w:pPr>
        <w:autoSpaceDE w:val="0"/>
        <w:autoSpaceDN w:val="0"/>
        <w:spacing w:before="178" w:after="0" w:line="262" w:lineRule="auto"/>
        <w:ind w:left="420" w:right="144"/>
        <w:rPr>
          <w:lang w:val="ru-RU"/>
        </w:rPr>
      </w:pP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происходящие в природе изменения, наблюдать зависимость изменений </w:t>
      </w: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 xml:space="preserve">в живой природе от состояния неживой природы; </w:t>
      </w:r>
    </w:p>
    <w:p w:rsidR="00802122" w:rsidRPr="00A11C5A" w:rsidRDefault="004F3E75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802122" w:rsidRPr="00A11C5A" w:rsidRDefault="004F3E75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>—  приводить примеры лиственных и хвойных растений, сравнивать их, устанавливать различия во внешнем виде.</w:t>
      </w:r>
    </w:p>
    <w:p w:rsidR="00802122" w:rsidRPr="00A11C5A" w:rsidRDefault="004F3E75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A11C5A">
        <w:rPr>
          <w:rFonts w:ascii="Times New Roman" w:eastAsia="Times New Roman" w:hAnsi="Times New Roman"/>
          <w:i/>
          <w:color w:val="000000"/>
          <w:sz w:val="24"/>
          <w:lang w:val="ru-RU"/>
        </w:rPr>
        <w:t>Работа с информацией:</w:t>
      </w:r>
    </w:p>
    <w:p w:rsidR="00802122" w:rsidRPr="00A11C5A" w:rsidRDefault="004F3E75">
      <w:pPr>
        <w:autoSpaceDE w:val="0"/>
        <w:autoSpaceDN w:val="0"/>
        <w:spacing w:before="178" w:after="0" w:line="262" w:lineRule="auto"/>
        <w:ind w:left="420"/>
        <w:rPr>
          <w:lang w:val="ru-RU"/>
        </w:rPr>
      </w:pP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понимать, что информация может быть представлена в разной форме — текста, иллюстраций, видео, таблицы; </w:t>
      </w:r>
    </w:p>
    <w:p w:rsidR="00802122" w:rsidRPr="00A11C5A" w:rsidRDefault="00802122">
      <w:pPr>
        <w:rPr>
          <w:lang w:val="ru-RU"/>
        </w:rPr>
        <w:sectPr w:rsidR="00802122" w:rsidRPr="00A11C5A">
          <w:pgSz w:w="11900" w:h="16840"/>
          <w:pgMar w:top="298" w:right="650" w:bottom="4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02122" w:rsidRPr="00A11C5A" w:rsidRDefault="00802122">
      <w:pPr>
        <w:autoSpaceDE w:val="0"/>
        <w:autoSpaceDN w:val="0"/>
        <w:spacing w:after="108" w:line="220" w:lineRule="exact"/>
        <w:rPr>
          <w:lang w:val="ru-RU"/>
        </w:rPr>
      </w:pPr>
    </w:p>
    <w:p w:rsidR="00802122" w:rsidRPr="00A11C5A" w:rsidRDefault="004F3E75">
      <w:pPr>
        <w:autoSpaceDE w:val="0"/>
        <w:autoSpaceDN w:val="0"/>
        <w:spacing w:after="0" w:line="230" w:lineRule="auto"/>
        <w:ind w:left="240"/>
        <w:rPr>
          <w:lang w:val="ru-RU"/>
        </w:rPr>
      </w:pP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>—  соотносить иллюстрацию явления (объекта, предмета) с его названием.</w:t>
      </w:r>
    </w:p>
    <w:p w:rsidR="00802122" w:rsidRPr="00A11C5A" w:rsidRDefault="004F3E75">
      <w:pPr>
        <w:autoSpaceDE w:val="0"/>
        <w:autoSpaceDN w:val="0"/>
        <w:spacing w:before="178" w:after="0" w:line="230" w:lineRule="auto"/>
        <w:rPr>
          <w:lang w:val="ru-RU"/>
        </w:rPr>
      </w:pPr>
      <w:r w:rsidRPr="00A11C5A">
        <w:rPr>
          <w:rFonts w:ascii="Times New Roman" w:eastAsia="Times New Roman" w:hAnsi="Times New Roman"/>
          <w:i/>
          <w:color w:val="000000"/>
          <w:sz w:val="24"/>
          <w:lang w:val="ru-RU"/>
        </w:rPr>
        <w:t>Коммуникативные универсальные учебные действия:</w:t>
      </w:r>
    </w:p>
    <w:p w:rsidR="00802122" w:rsidRPr="00A11C5A" w:rsidRDefault="004F3E75">
      <w:pPr>
        <w:autoSpaceDE w:val="0"/>
        <w:autoSpaceDN w:val="0"/>
        <w:spacing w:before="178" w:after="0" w:line="262" w:lineRule="auto"/>
        <w:ind w:left="240" w:right="288"/>
        <w:rPr>
          <w:lang w:val="ru-RU"/>
        </w:rPr>
      </w:pP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>—  в процессе учебного диалога слушать говорящего; отвечать на вопросы, дополнять ответы уча</w:t>
      </w: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 xml:space="preserve">стников; уважительно от носиться к разным мнениям; </w:t>
      </w:r>
    </w:p>
    <w:p w:rsidR="00802122" w:rsidRPr="00A11C5A" w:rsidRDefault="004F3E75">
      <w:pPr>
        <w:autoSpaceDE w:val="0"/>
        <w:autoSpaceDN w:val="0"/>
        <w:spacing w:before="190" w:after="0" w:line="262" w:lineRule="auto"/>
        <w:ind w:left="240" w:right="1008"/>
        <w:rPr>
          <w:lang w:val="ru-RU"/>
        </w:rPr>
      </w:pP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 xml:space="preserve">—  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802122" w:rsidRPr="00A11C5A" w:rsidRDefault="004F3E75">
      <w:pPr>
        <w:autoSpaceDE w:val="0"/>
        <w:autoSpaceDN w:val="0"/>
        <w:spacing w:before="190" w:after="0" w:line="262" w:lineRule="auto"/>
        <w:ind w:left="240"/>
        <w:rPr>
          <w:lang w:val="ru-RU"/>
        </w:rPr>
      </w:pP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proofErr w:type="gramStart"/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>соотносить  предметы</w:t>
      </w:r>
      <w:proofErr w:type="gramEnd"/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 xml:space="preserve">   декоративно-прикладного   искусства с принадлежностью народу РФ, описывать предмет по предложенному плану; </w:t>
      </w:r>
    </w:p>
    <w:p w:rsidR="00802122" w:rsidRPr="00A11C5A" w:rsidRDefault="004F3E75">
      <w:pPr>
        <w:autoSpaceDE w:val="0"/>
        <w:autoSpaceDN w:val="0"/>
        <w:spacing w:before="192" w:after="0" w:line="262" w:lineRule="auto"/>
        <w:ind w:left="240" w:right="432"/>
        <w:rPr>
          <w:lang w:val="ru-RU"/>
        </w:rPr>
      </w:pP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описывать по предложенному плану время года, передавать в рассказе своё отношение к природным явлениям; </w:t>
      </w:r>
    </w:p>
    <w:p w:rsidR="00802122" w:rsidRPr="00A11C5A" w:rsidRDefault="004F3E75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</w:t>
      </w: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>домашних и диких животных, объяснять, чем они различаются.</w:t>
      </w:r>
    </w:p>
    <w:p w:rsidR="00802122" w:rsidRPr="00A11C5A" w:rsidRDefault="004F3E75">
      <w:pPr>
        <w:autoSpaceDE w:val="0"/>
        <w:autoSpaceDN w:val="0"/>
        <w:spacing w:before="178" w:after="0" w:line="230" w:lineRule="auto"/>
        <w:rPr>
          <w:lang w:val="ru-RU"/>
        </w:rPr>
      </w:pPr>
      <w:r w:rsidRPr="00A11C5A">
        <w:rPr>
          <w:rFonts w:ascii="Times New Roman" w:eastAsia="Times New Roman" w:hAnsi="Times New Roman"/>
          <w:i/>
          <w:color w:val="000000"/>
          <w:sz w:val="24"/>
          <w:lang w:val="ru-RU"/>
        </w:rPr>
        <w:t>Регулятивные универсальные учебные действия:</w:t>
      </w:r>
    </w:p>
    <w:p w:rsidR="00802122" w:rsidRPr="00A11C5A" w:rsidRDefault="004F3E75">
      <w:pPr>
        <w:autoSpaceDE w:val="0"/>
        <w:autoSpaceDN w:val="0"/>
        <w:spacing w:before="178" w:after="0" w:line="271" w:lineRule="auto"/>
        <w:ind w:left="240"/>
        <w:rPr>
          <w:lang w:val="ru-RU"/>
        </w:rPr>
      </w:pP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>—  сравнивать организацию своей жизни с установленными правилами здорового образа жизни (выполнение режима, двигательная активность, закаливание, безопа</w:t>
      </w: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 xml:space="preserve">сность использования бытовых электроприборов); </w:t>
      </w:r>
    </w:p>
    <w:p w:rsidR="00802122" w:rsidRPr="00A11C5A" w:rsidRDefault="004F3E75">
      <w:pPr>
        <w:autoSpaceDE w:val="0"/>
        <w:autoSpaceDN w:val="0"/>
        <w:spacing w:before="190" w:after="0" w:line="262" w:lineRule="auto"/>
        <w:ind w:left="240" w:right="144"/>
        <w:rPr>
          <w:lang w:val="ru-RU"/>
        </w:rPr>
      </w:pP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оценивать выполнение правил безопасного поведения на дорогах и улицах другими детьми, выполнять самооценку; </w:t>
      </w:r>
    </w:p>
    <w:p w:rsidR="00802122" w:rsidRPr="00A11C5A" w:rsidRDefault="004F3E75">
      <w:pPr>
        <w:autoSpaceDE w:val="0"/>
        <w:autoSpaceDN w:val="0"/>
        <w:spacing w:before="190" w:after="0" w:line="271" w:lineRule="auto"/>
        <w:ind w:left="240"/>
        <w:rPr>
          <w:lang w:val="ru-RU"/>
        </w:rPr>
      </w:pP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 xml:space="preserve">—  анализировать предложенные ситуации: устанавливать нарушения режима дня, организации учебной </w:t>
      </w: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работы; нарушения правил дорожного движения, правил пользования </w:t>
      </w:r>
      <w:proofErr w:type="spellStart"/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>электро</w:t>
      </w:r>
      <w:proofErr w:type="spellEnd"/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 xml:space="preserve"> и газовыми приборами.</w:t>
      </w:r>
    </w:p>
    <w:p w:rsidR="00802122" w:rsidRPr="00A11C5A" w:rsidRDefault="004F3E75">
      <w:pPr>
        <w:autoSpaceDE w:val="0"/>
        <w:autoSpaceDN w:val="0"/>
        <w:spacing w:before="178" w:after="0" w:line="230" w:lineRule="auto"/>
        <w:rPr>
          <w:lang w:val="ru-RU"/>
        </w:rPr>
      </w:pPr>
      <w:r w:rsidRPr="00A11C5A">
        <w:rPr>
          <w:rFonts w:ascii="Times New Roman" w:eastAsia="Times New Roman" w:hAnsi="Times New Roman"/>
          <w:i/>
          <w:color w:val="000000"/>
          <w:sz w:val="24"/>
          <w:lang w:val="ru-RU"/>
        </w:rPr>
        <w:t>Совместная деятельность:</w:t>
      </w:r>
    </w:p>
    <w:p w:rsidR="00802122" w:rsidRPr="00A11C5A" w:rsidRDefault="004F3E75">
      <w:pPr>
        <w:autoSpaceDE w:val="0"/>
        <w:autoSpaceDN w:val="0"/>
        <w:spacing w:before="178" w:after="0" w:line="271" w:lineRule="auto"/>
        <w:ind w:left="240" w:right="432"/>
        <w:rPr>
          <w:lang w:val="ru-RU"/>
        </w:rPr>
      </w:pP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>—  соблюдать правила общения в совместной деятельности: договариваться, справедливо распределять работу, определять нарушение правил взаи</w:t>
      </w: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>моотношений, при участии учителя устранять возникающие конфликты.</w:t>
      </w:r>
    </w:p>
    <w:p w:rsidR="00802122" w:rsidRPr="00A11C5A" w:rsidRDefault="00802122">
      <w:pPr>
        <w:rPr>
          <w:lang w:val="ru-RU"/>
        </w:rPr>
        <w:sectPr w:rsidR="00802122" w:rsidRPr="00A11C5A">
          <w:pgSz w:w="11900" w:h="16840"/>
          <w:pgMar w:top="328" w:right="796" w:bottom="1440" w:left="846" w:header="720" w:footer="720" w:gutter="0"/>
          <w:cols w:space="720" w:equalWidth="0">
            <w:col w:w="10258" w:space="0"/>
          </w:cols>
          <w:docGrid w:linePitch="360"/>
        </w:sectPr>
      </w:pPr>
    </w:p>
    <w:p w:rsidR="00802122" w:rsidRPr="00A11C5A" w:rsidRDefault="00802122">
      <w:pPr>
        <w:autoSpaceDE w:val="0"/>
        <w:autoSpaceDN w:val="0"/>
        <w:spacing w:after="78" w:line="220" w:lineRule="exact"/>
        <w:rPr>
          <w:lang w:val="ru-RU"/>
        </w:rPr>
      </w:pPr>
    </w:p>
    <w:p w:rsidR="00802122" w:rsidRPr="00A11C5A" w:rsidRDefault="004F3E75">
      <w:pPr>
        <w:autoSpaceDE w:val="0"/>
        <w:autoSpaceDN w:val="0"/>
        <w:spacing w:after="0" w:line="230" w:lineRule="auto"/>
        <w:rPr>
          <w:lang w:val="ru-RU"/>
        </w:rPr>
      </w:pPr>
      <w:r w:rsidRPr="00A11C5A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802122" w:rsidRPr="00A11C5A" w:rsidRDefault="004F3E75">
      <w:pPr>
        <w:tabs>
          <w:tab w:val="left" w:pos="180"/>
        </w:tabs>
        <w:autoSpaceDE w:val="0"/>
        <w:autoSpaceDN w:val="0"/>
        <w:spacing w:before="346" w:after="0" w:line="262" w:lineRule="auto"/>
        <w:ind w:right="720"/>
        <w:rPr>
          <w:lang w:val="ru-RU"/>
        </w:rPr>
      </w:pPr>
      <w:r w:rsidRPr="00A11C5A">
        <w:rPr>
          <w:lang w:val="ru-RU"/>
        </w:rPr>
        <w:tab/>
      </w: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предмета "Окружающий мир" в 1 классе направлено на достижение обучающимися личностных, </w:t>
      </w:r>
      <w:proofErr w:type="spellStart"/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предметных результатов освоения учебного предмета.</w:t>
      </w:r>
    </w:p>
    <w:p w:rsidR="00802122" w:rsidRPr="00A11C5A" w:rsidRDefault="004F3E75">
      <w:pPr>
        <w:autoSpaceDE w:val="0"/>
        <w:autoSpaceDN w:val="0"/>
        <w:spacing w:before="226" w:after="0" w:line="230" w:lineRule="auto"/>
        <w:rPr>
          <w:lang w:val="ru-RU"/>
        </w:rPr>
      </w:pPr>
      <w:r w:rsidRPr="00A11C5A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802122" w:rsidRPr="00A11C5A" w:rsidRDefault="004F3E75">
      <w:pPr>
        <w:tabs>
          <w:tab w:val="left" w:pos="180"/>
        </w:tabs>
        <w:autoSpaceDE w:val="0"/>
        <w:autoSpaceDN w:val="0"/>
        <w:spacing w:before="346" w:after="0" w:line="281" w:lineRule="auto"/>
        <w:ind w:right="720"/>
        <w:rPr>
          <w:lang w:val="ru-RU"/>
        </w:rPr>
      </w:pPr>
      <w:r w:rsidRPr="00A11C5A">
        <w:rPr>
          <w:lang w:val="ru-RU"/>
        </w:rPr>
        <w:tab/>
      </w: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</w:t>
      </w: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 xml:space="preserve">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 </w:t>
      </w:r>
      <w:r w:rsidRPr="00A11C5A">
        <w:rPr>
          <w:lang w:val="ru-RU"/>
        </w:rPr>
        <w:br/>
      </w:r>
      <w:r w:rsidRPr="00A11C5A">
        <w:rPr>
          <w:lang w:val="ru-RU"/>
        </w:rPr>
        <w:tab/>
      </w:r>
      <w:r w:rsidRPr="00A11C5A">
        <w:rPr>
          <w:rFonts w:ascii="Times New Roman" w:eastAsia="Times New Roman" w:hAnsi="Times New Roman"/>
          <w:b/>
          <w:color w:val="000000"/>
          <w:sz w:val="24"/>
          <w:lang w:val="ru-RU"/>
        </w:rPr>
        <w:t>Гражданско-патриотического воспитания:</w:t>
      </w:r>
    </w:p>
    <w:p w:rsidR="00802122" w:rsidRPr="00A11C5A" w:rsidRDefault="004F3E75">
      <w:pPr>
        <w:autoSpaceDE w:val="0"/>
        <w:autoSpaceDN w:val="0"/>
        <w:spacing w:before="180" w:after="0" w:line="262" w:lineRule="auto"/>
        <w:ind w:left="420" w:right="720"/>
        <w:rPr>
          <w:lang w:val="ru-RU"/>
        </w:rPr>
      </w:pP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>—  становление ценностного отношения к своей Родин</w:t>
      </w: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 xml:space="preserve">е — России; понимание особой роли многонациональной России в современном мире; </w:t>
      </w:r>
    </w:p>
    <w:p w:rsidR="00802122" w:rsidRPr="00A11C5A" w:rsidRDefault="004F3E75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802122" w:rsidRPr="00A11C5A" w:rsidRDefault="004F3E75">
      <w:pPr>
        <w:autoSpaceDE w:val="0"/>
        <w:autoSpaceDN w:val="0"/>
        <w:spacing w:before="190" w:after="0" w:line="271" w:lineRule="auto"/>
        <w:ind w:left="420" w:right="144"/>
        <w:rPr>
          <w:lang w:val="ru-RU"/>
        </w:rPr>
      </w:pP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>—  сопричастность к прошлому, наст</w:t>
      </w: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 xml:space="preserve">оящему и будущему своей страны и родного края; проявление интереса к истории и многонациональной культуре своей страны, уважения к своему и другим народам; </w:t>
      </w:r>
    </w:p>
    <w:p w:rsidR="00802122" w:rsidRPr="00A11C5A" w:rsidRDefault="004F3E75">
      <w:pPr>
        <w:autoSpaceDE w:val="0"/>
        <w:autoSpaceDN w:val="0"/>
        <w:spacing w:before="190" w:after="0" w:line="262" w:lineRule="auto"/>
        <w:ind w:left="420" w:right="1440"/>
        <w:rPr>
          <w:lang w:val="ru-RU"/>
        </w:rPr>
      </w:pP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>—  первоначальные представления о человеке как члене общества, осознание прав и ответственности чел</w:t>
      </w: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>овека как члена общества.</w:t>
      </w:r>
    </w:p>
    <w:p w:rsidR="00802122" w:rsidRPr="00A11C5A" w:rsidRDefault="004F3E75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A11C5A">
        <w:rPr>
          <w:rFonts w:ascii="Times New Roman" w:eastAsia="Times New Roman" w:hAnsi="Times New Roman"/>
          <w:b/>
          <w:color w:val="000000"/>
          <w:sz w:val="24"/>
          <w:lang w:val="ru-RU"/>
        </w:rPr>
        <w:t>Духовно-нравственного воспитания:</w:t>
      </w:r>
    </w:p>
    <w:p w:rsidR="00802122" w:rsidRPr="00A11C5A" w:rsidRDefault="004F3E75">
      <w:pPr>
        <w:autoSpaceDE w:val="0"/>
        <w:autoSpaceDN w:val="0"/>
        <w:spacing w:before="178" w:after="0" w:line="262" w:lineRule="auto"/>
        <w:ind w:left="420" w:right="144"/>
        <w:rPr>
          <w:lang w:val="ru-RU"/>
        </w:rPr>
      </w:pP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проявление культуры общения, уважительного отношения к людям, их взглядам, признанию их индивидуальности; </w:t>
      </w:r>
    </w:p>
    <w:p w:rsidR="00802122" w:rsidRPr="00A11C5A" w:rsidRDefault="004F3E75">
      <w:pPr>
        <w:autoSpaceDE w:val="0"/>
        <w:autoSpaceDN w:val="0"/>
        <w:spacing w:before="190" w:after="0" w:line="271" w:lineRule="auto"/>
        <w:ind w:left="420" w:right="864"/>
        <w:rPr>
          <w:lang w:val="ru-RU"/>
        </w:rPr>
      </w:pP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принятие существующих в обществе нравственно-этических норм поведения и правил </w:t>
      </w: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 xml:space="preserve">межличностных отношений, которые строятся на проявлении гуманизма, сопереживания, уважения и доброжелательности; </w:t>
      </w:r>
    </w:p>
    <w:p w:rsidR="00802122" w:rsidRPr="00A11C5A" w:rsidRDefault="004F3E75">
      <w:pPr>
        <w:autoSpaceDE w:val="0"/>
        <w:autoSpaceDN w:val="0"/>
        <w:spacing w:before="190" w:after="0" w:line="271" w:lineRule="auto"/>
        <w:ind w:left="420" w:right="576"/>
        <w:rPr>
          <w:lang w:val="ru-RU"/>
        </w:rPr>
      </w:pP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>—  применение правил совместной деятельности, проявление способности договариваться, неприятие любых форм поведения, направленных на причинени</w:t>
      </w: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>е физического и морального вреда другим людям.</w:t>
      </w:r>
    </w:p>
    <w:p w:rsidR="00802122" w:rsidRPr="00A11C5A" w:rsidRDefault="004F3E75">
      <w:pPr>
        <w:autoSpaceDE w:val="0"/>
        <w:autoSpaceDN w:val="0"/>
        <w:spacing w:before="180" w:after="0" w:line="230" w:lineRule="auto"/>
        <w:ind w:left="180"/>
        <w:rPr>
          <w:lang w:val="ru-RU"/>
        </w:rPr>
      </w:pPr>
      <w:r w:rsidRPr="00A11C5A">
        <w:rPr>
          <w:rFonts w:ascii="Times New Roman" w:eastAsia="Times New Roman" w:hAnsi="Times New Roman"/>
          <w:b/>
          <w:color w:val="000000"/>
          <w:sz w:val="24"/>
          <w:lang w:val="ru-RU"/>
        </w:rPr>
        <w:t>Эстетического воспитания:</w:t>
      </w:r>
    </w:p>
    <w:p w:rsidR="00802122" w:rsidRPr="00A11C5A" w:rsidRDefault="004F3E75">
      <w:pPr>
        <w:autoSpaceDE w:val="0"/>
        <w:autoSpaceDN w:val="0"/>
        <w:spacing w:before="178" w:after="0" w:line="271" w:lineRule="auto"/>
        <w:ind w:left="420" w:right="144"/>
        <w:rPr>
          <w:lang w:val="ru-RU"/>
        </w:rPr>
      </w:pP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>—  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</w:t>
      </w: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 xml:space="preserve">орчеству своего и других народов; </w:t>
      </w:r>
    </w:p>
    <w:p w:rsidR="00802122" w:rsidRPr="00A11C5A" w:rsidRDefault="004F3E75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>—  использование полученных знаний в продуктивной и преобразующей деятельности, в разных видах художественной деятельности.</w:t>
      </w:r>
    </w:p>
    <w:p w:rsidR="00802122" w:rsidRPr="00A11C5A" w:rsidRDefault="004F3E75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A11C5A">
        <w:rPr>
          <w:rFonts w:ascii="Times New Roman" w:eastAsia="Times New Roman" w:hAnsi="Times New Roman"/>
          <w:b/>
          <w:color w:val="000000"/>
          <w:sz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802122" w:rsidRPr="00A11C5A" w:rsidRDefault="004F3E75">
      <w:pPr>
        <w:autoSpaceDE w:val="0"/>
        <w:autoSpaceDN w:val="0"/>
        <w:spacing w:before="178" w:after="0" w:line="271" w:lineRule="auto"/>
        <w:ind w:left="420" w:right="288"/>
        <w:rPr>
          <w:lang w:val="ru-RU"/>
        </w:rPr>
      </w:pP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>—  соблюден</w:t>
      </w: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 xml:space="preserve">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</w:t>
      </w:r>
      <w:r w:rsidRPr="00A11C5A">
        <w:rPr>
          <w:lang w:val="ru-RU"/>
        </w:rPr>
        <w:br/>
      </w: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 xml:space="preserve">информационной); </w:t>
      </w:r>
    </w:p>
    <w:p w:rsidR="00802122" w:rsidRPr="00A11C5A" w:rsidRDefault="004F3E75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>—  приобретение опыта эмоционального отношения к среде обитания, бережное отнош</w:t>
      </w: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>ение к физическому и психическому здоровью.</w:t>
      </w:r>
    </w:p>
    <w:p w:rsidR="00802122" w:rsidRPr="00A11C5A" w:rsidRDefault="00802122">
      <w:pPr>
        <w:rPr>
          <w:lang w:val="ru-RU"/>
        </w:rPr>
        <w:sectPr w:rsidR="00802122" w:rsidRPr="00A11C5A">
          <w:pgSz w:w="11900" w:h="16840"/>
          <w:pgMar w:top="298" w:right="648" w:bottom="450" w:left="666" w:header="720" w:footer="720" w:gutter="0"/>
          <w:cols w:space="720" w:equalWidth="0">
            <w:col w:w="10586" w:space="0"/>
          </w:cols>
          <w:docGrid w:linePitch="360"/>
        </w:sectPr>
      </w:pPr>
    </w:p>
    <w:p w:rsidR="00802122" w:rsidRPr="00A11C5A" w:rsidRDefault="00802122">
      <w:pPr>
        <w:autoSpaceDE w:val="0"/>
        <w:autoSpaceDN w:val="0"/>
        <w:spacing w:after="78" w:line="220" w:lineRule="exact"/>
        <w:rPr>
          <w:lang w:val="ru-RU"/>
        </w:rPr>
      </w:pPr>
    </w:p>
    <w:p w:rsidR="00802122" w:rsidRPr="00A11C5A" w:rsidRDefault="004F3E75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A11C5A">
        <w:rPr>
          <w:rFonts w:ascii="Times New Roman" w:eastAsia="Times New Roman" w:hAnsi="Times New Roman"/>
          <w:b/>
          <w:color w:val="000000"/>
          <w:sz w:val="24"/>
          <w:lang w:val="ru-RU"/>
        </w:rPr>
        <w:t>Трудового воспитания:</w:t>
      </w:r>
    </w:p>
    <w:p w:rsidR="00802122" w:rsidRPr="00A11C5A" w:rsidRDefault="004F3E75">
      <w:pPr>
        <w:autoSpaceDE w:val="0"/>
        <w:autoSpaceDN w:val="0"/>
        <w:spacing w:before="178" w:after="0" w:line="271" w:lineRule="auto"/>
        <w:ind w:left="420" w:right="576"/>
        <w:rPr>
          <w:lang w:val="ru-RU"/>
        </w:rPr>
      </w:pP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осознание ценности трудовой деятельности в жизни человека и общества, ответственное </w:t>
      </w: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>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802122" w:rsidRPr="00A11C5A" w:rsidRDefault="004F3E75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A11C5A">
        <w:rPr>
          <w:rFonts w:ascii="Times New Roman" w:eastAsia="Times New Roman" w:hAnsi="Times New Roman"/>
          <w:b/>
          <w:color w:val="000000"/>
          <w:sz w:val="24"/>
          <w:lang w:val="ru-RU"/>
        </w:rPr>
        <w:t>Экологического воспитания:</w:t>
      </w:r>
    </w:p>
    <w:p w:rsidR="00802122" w:rsidRPr="00A11C5A" w:rsidRDefault="004F3E75">
      <w:pPr>
        <w:autoSpaceDE w:val="0"/>
        <w:autoSpaceDN w:val="0"/>
        <w:spacing w:before="178" w:after="0" w:line="262" w:lineRule="auto"/>
        <w:ind w:left="420" w:right="432"/>
        <w:rPr>
          <w:lang w:val="ru-RU"/>
        </w:rPr>
      </w:pP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>—  осознание роли человека в природе и обществе, принятие экологических норм поведения,</w:t>
      </w: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 xml:space="preserve"> бережного отношения к природе, неприятие действий, приносящих ей вред.</w:t>
      </w:r>
    </w:p>
    <w:p w:rsidR="00802122" w:rsidRPr="00A11C5A" w:rsidRDefault="004F3E75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A11C5A">
        <w:rPr>
          <w:rFonts w:ascii="Times New Roman" w:eastAsia="Times New Roman" w:hAnsi="Times New Roman"/>
          <w:b/>
          <w:color w:val="000000"/>
          <w:sz w:val="24"/>
          <w:lang w:val="ru-RU"/>
        </w:rPr>
        <w:t>Ценности научного познания:</w:t>
      </w:r>
    </w:p>
    <w:p w:rsidR="00802122" w:rsidRPr="00A11C5A" w:rsidRDefault="004F3E75">
      <w:pPr>
        <w:autoSpaceDE w:val="0"/>
        <w:autoSpaceDN w:val="0"/>
        <w:spacing w:before="180" w:after="0" w:line="230" w:lineRule="auto"/>
        <w:ind w:left="420"/>
        <w:rPr>
          <w:lang w:val="ru-RU"/>
        </w:rPr>
      </w:pP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ориентация в деятельности на первоначальные представления о научной картине мира; </w:t>
      </w:r>
    </w:p>
    <w:p w:rsidR="00802122" w:rsidRPr="00A11C5A" w:rsidRDefault="004F3E75">
      <w:pPr>
        <w:autoSpaceDE w:val="0"/>
        <w:autoSpaceDN w:val="0"/>
        <w:spacing w:before="192" w:after="0" w:line="271" w:lineRule="auto"/>
        <w:ind w:left="420" w:right="576"/>
        <w:rPr>
          <w:lang w:val="ru-RU"/>
        </w:rPr>
      </w:pP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>—  осознание ценности познания, проявление познавательного интереса, а</w:t>
      </w: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>ктивности, инициативности, любознательности и самостоятельности в обогащении своих знаний, в том числе с использованием различных информационных средств.</w:t>
      </w:r>
    </w:p>
    <w:p w:rsidR="00802122" w:rsidRPr="00A11C5A" w:rsidRDefault="004F3E75">
      <w:pPr>
        <w:autoSpaceDE w:val="0"/>
        <w:autoSpaceDN w:val="0"/>
        <w:spacing w:before="286" w:after="0" w:line="230" w:lineRule="auto"/>
        <w:rPr>
          <w:lang w:val="ru-RU"/>
        </w:rPr>
      </w:pPr>
      <w:r w:rsidRPr="00A11C5A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802122" w:rsidRPr="00A11C5A" w:rsidRDefault="004F3E75">
      <w:pPr>
        <w:autoSpaceDE w:val="0"/>
        <w:autoSpaceDN w:val="0"/>
        <w:spacing w:before="346" w:after="0" w:line="262" w:lineRule="auto"/>
        <w:ind w:left="180" w:right="4752"/>
        <w:rPr>
          <w:lang w:val="ru-RU"/>
        </w:rPr>
      </w:pPr>
      <w:proofErr w:type="spellStart"/>
      <w:r w:rsidRPr="00A11C5A">
        <w:rPr>
          <w:rFonts w:ascii="Times New Roman" w:eastAsia="Times New Roman" w:hAnsi="Times New Roman"/>
          <w:b/>
          <w:color w:val="000000"/>
          <w:sz w:val="24"/>
          <w:lang w:val="ru-RU"/>
        </w:rPr>
        <w:t>Познавательныеуниверсальные</w:t>
      </w:r>
      <w:proofErr w:type="spellEnd"/>
      <w:r w:rsidRPr="00A11C5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учебные действия: </w:t>
      </w:r>
      <w:r w:rsidRPr="00A11C5A">
        <w:rPr>
          <w:rFonts w:ascii="Times New Roman" w:eastAsia="Times New Roman" w:hAnsi="Times New Roman"/>
          <w:i/>
          <w:color w:val="000000"/>
          <w:sz w:val="24"/>
          <w:lang w:val="ru-RU"/>
        </w:rPr>
        <w:t>1</w:t>
      </w:r>
      <w:proofErr w:type="gramStart"/>
      <w:r w:rsidRPr="00A11C5A">
        <w:rPr>
          <w:rFonts w:ascii="Times New Roman" w:eastAsia="Times New Roman" w:hAnsi="Times New Roman"/>
          <w:i/>
          <w:color w:val="000000"/>
          <w:sz w:val="24"/>
          <w:lang w:val="ru-RU"/>
        </w:rPr>
        <w:t>)  Базовые</w:t>
      </w:r>
      <w:proofErr w:type="gramEnd"/>
      <w:r w:rsidRPr="00A11C5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 логические действи</w:t>
      </w:r>
      <w:r w:rsidRPr="00A11C5A">
        <w:rPr>
          <w:rFonts w:ascii="Times New Roman" w:eastAsia="Times New Roman" w:hAnsi="Times New Roman"/>
          <w:i/>
          <w:color w:val="000000"/>
          <w:sz w:val="24"/>
          <w:lang w:val="ru-RU"/>
        </w:rPr>
        <w:t>я:</w:t>
      </w:r>
    </w:p>
    <w:p w:rsidR="00802122" w:rsidRPr="00A11C5A" w:rsidRDefault="004F3E75">
      <w:pPr>
        <w:autoSpaceDE w:val="0"/>
        <w:autoSpaceDN w:val="0"/>
        <w:spacing w:before="178" w:after="0" w:line="262" w:lineRule="auto"/>
        <w:ind w:left="420" w:right="720"/>
        <w:rPr>
          <w:lang w:val="ru-RU"/>
        </w:rPr>
      </w:pP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802122" w:rsidRPr="00A11C5A" w:rsidRDefault="004F3E75">
      <w:pPr>
        <w:autoSpaceDE w:val="0"/>
        <w:autoSpaceDN w:val="0"/>
        <w:spacing w:before="190" w:after="0" w:line="271" w:lineRule="auto"/>
        <w:ind w:left="420" w:right="144"/>
        <w:rPr>
          <w:lang w:val="ru-RU"/>
        </w:rPr>
      </w:pP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 основе наблюдений доступных объектов окружающего мира устанавливать связи и </w:t>
      </w: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 xml:space="preserve">зависимости между объектами (часть — целое; причина — следствие; изменения во времени и в пространстве); </w:t>
      </w:r>
    </w:p>
    <w:p w:rsidR="00802122" w:rsidRPr="00A11C5A" w:rsidRDefault="004F3E75">
      <w:pPr>
        <w:autoSpaceDE w:val="0"/>
        <w:autoSpaceDN w:val="0"/>
        <w:spacing w:before="190" w:after="0" w:line="262" w:lineRule="auto"/>
        <w:ind w:left="420" w:right="1296"/>
        <w:rPr>
          <w:lang w:val="ru-RU"/>
        </w:rPr>
      </w:pP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объекты окружающего мира, устанавливать основания для сравнения, устанавливать аналогии; </w:t>
      </w:r>
    </w:p>
    <w:p w:rsidR="00802122" w:rsidRPr="00A11C5A" w:rsidRDefault="004F3E75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объединять части объекта (объекты) по определённому признаку; </w:t>
      </w:r>
    </w:p>
    <w:p w:rsidR="00802122" w:rsidRPr="00A11C5A" w:rsidRDefault="004F3E75">
      <w:pPr>
        <w:autoSpaceDE w:val="0"/>
        <w:autoSpaceDN w:val="0"/>
        <w:spacing w:before="190" w:after="0" w:line="262" w:lineRule="auto"/>
        <w:ind w:left="420" w:right="576"/>
        <w:rPr>
          <w:lang w:val="ru-RU"/>
        </w:rPr>
      </w:pP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определять существенный признак для классификации, классифицировать предложенные объекты; </w:t>
      </w:r>
    </w:p>
    <w:p w:rsidR="00802122" w:rsidRPr="00A11C5A" w:rsidRDefault="004F3E75">
      <w:pPr>
        <w:autoSpaceDE w:val="0"/>
        <w:autoSpaceDN w:val="0"/>
        <w:spacing w:before="192" w:after="0" w:line="262" w:lineRule="auto"/>
        <w:ind w:left="420" w:right="144"/>
        <w:rPr>
          <w:lang w:val="ru-RU"/>
        </w:rPr>
      </w:pP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>—  находить закономерности и противоречия в рассматриваемых фактах, данных и наблюдениях на осно</w:t>
      </w: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 xml:space="preserve">ве предложенного алгоритма; </w:t>
      </w:r>
    </w:p>
    <w:p w:rsidR="00802122" w:rsidRPr="00A11C5A" w:rsidRDefault="004F3E75">
      <w:pPr>
        <w:autoSpaceDE w:val="0"/>
        <w:autoSpaceDN w:val="0"/>
        <w:spacing w:before="192" w:after="0" w:line="262" w:lineRule="auto"/>
        <w:ind w:left="420" w:right="576"/>
        <w:rPr>
          <w:lang w:val="ru-RU"/>
        </w:rPr>
      </w:pP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>—  выявлять недостаток информации для решения учебной (практической) задачи на основе предложенного алгоритма</w:t>
      </w:r>
    </w:p>
    <w:p w:rsidR="00802122" w:rsidRPr="00A11C5A" w:rsidRDefault="004F3E75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A11C5A">
        <w:rPr>
          <w:rFonts w:ascii="Times New Roman" w:eastAsia="Times New Roman" w:hAnsi="Times New Roman"/>
          <w:i/>
          <w:color w:val="000000"/>
          <w:sz w:val="24"/>
          <w:lang w:val="ru-RU"/>
        </w:rPr>
        <w:t>2)  Базовые исследовательские действия:</w:t>
      </w:r>
    </w:p>
    <w:p w:rsidR="00802122" w:rsidRPr="00A11C5A" w:rsidRDefault="004F3E75">
      <w:pPr>
        <w:autoSpaceDE w:val="0"/>
        <w:autoSpaceDN w:val="0"/>
        <w:spacing w:before="178" w:after="0" w:line="271" w:lineRule="auto"/>
        <w:ind w:left="420" w:right="576"/>
        <w:rPr>
          <w:lang w:val="ru-RU"/>
        </w:rPr>
      </w:pP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>—  проводить (по предложенному и самостоятельно составленному плану или выдви</w:t>
      </w: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 xml:space="preserve">нутому предположению) наблюдения, несложные опыты; проявлять интерес к экспериментам, проводимым под руководством учителя; </w:t>
      </w:r>
    </w:p>
    <w:p w:rsidR="00802122" w:rsidRPr="00A11C5A" w:rsidRDefault="004F3E75">
      <w:pPr>
        <w:autoSpaceDE w:val="0"/>
        <w:autoSpaceDN w:val="0"/>
        <w:spacing w:before="190" w:after="0" w:line="262" w:lineRule="auto"/>
        <w:ind w:left="420" w:right="720"/>
        <w:rPr>
          <w:lang w:val="ru-RU"/>
        </w:rPr>
      </w:pP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определять разницу между реальным и желательным состоянием объекта (ситуации) на основе предложенных вопросов; </w:t>
      </w:r>
    </w:p>
    <w:p w:rsidR="00802122" w:rsidRPr="00A11C5A" w:rsidRDefault="004F3E75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802122" w:rsidRPr="00A11C5A" w:rsidRDefault="004F3E75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>—  моделировать ситуации на основе изученного материала о связях в природе (живая и неживая</w:t>
      </w: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 xml:space="preserve"> природа, цепи питания; природные зоны), а также в социуме (лента времени; поведение и его</w:t>
      </w:r>
    </w:p>
    <w:p w:rsidR="00802122" w:rsidRPr="00A11C5A" w:rsidRDefault="00802122">
      <w:pPr>
        <w:rPr>
          <w:lang w:val="ru-RU"/>
        </w:rPr>
        <w:sectPr w:rsidR="00802122" w:rsidRPr="00A11C5A">
          <w:pgSz w:w="11900" w:h="16840"/>
          <w:pgMar w:top="298" w:right="650" w:bottom="32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02122" w:rsidRPr="00A11C5A" w:rsidRDefault="00802122">
      <w:pPr>
        <w:autoSpaceDE w:val="0"/>
        <w:autoSpaceDN w:val="0"/>
        <w:spacing w:after="66" w:line="220" w:lineRule="exact"/>
        <w:rPr>
          <w:lang w:val="ru-RU"/>
        </w:rPr>
      </w:pPr>
    </w:p>
    <w:p w:rsidR="00802122" w:rsidRPr="00A11C5A" w:rsidRDefault="004F3E75">
      <w:pPr>
        <w:autoSpaceDE w:val="0"/>
        <w:autoSpaceDN w:val="0"/>
        <w:spacing w:after="0" w:line="230" w:lineRule="auto"/>
        <w:ind w:left="240"/>
        <w:rPr>
          <w:lang w:val="ru-RU"/>
        </w:rPr>
      </w:pP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 xml:space="preserve">последствия; коллективный труд и его результаты и </w:t>
      </w:r>
      <w:proofErr w:type="gramStart"/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>др. )</w:t>
      </w:r>
      <w:proofErr w:type="gramEnd"/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</w:p>
    <w:p w:rsidR="00802122" w:rsidRPr="00A11C5A" w:rsidRDefault="004F3E75">
      <w:pPr>
        <w:autoSpaceDE w:val="0"/>
        <w:autoSpaceDN w:val="0"/>
        <w:spacing w:before="190" w:after="0" w:line="271" w:lineRule="auto"/>
        <w:ind w:left="240" w:right="720"/>
        <w:rPr>
          <w:lang w:val="ru-RU"/>
        </w:rPr>
      </w:pP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>—  проводить по предложенному плану опыт, неслож</w:t>
      </w: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 xml:space="preserve">ное исследование по установлению особенностей объекта изучения и связей между объектами (часть — целое, причина —следствие); </w:t>
      </w:r>
    </w:p>
    <w:p w:rsidR="00802122" w:rsidRPr="00A11C5A" w:rsidRDefault="004F3E75">
      <w:pPr>
        <w:autoSpaceDE w:val="0"/>
        <w:autoSpaceDN w:val="0"/>
        <w:spacing w:before="190" w:after="0" w:line="262" w:lineRule="auto"/>
        <w:ind w:left="240" w:right="1152"/>
        <w:rPr>
          <w:lang w:val="ru-RU"/>
        </w:rPr>
      </w:pP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>—  формулировать выводы и подкреплять их доказательствами на основе результатов проведённого наблюдения (опыта, измерения, исследо</w:t>
      </w: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>вания).</w:t>
      </w:r>
    </w:p>
    <w:p w:rsidR="00802122" w:rsidRPr="00A11C5A" w:rsidRDefault="004F3E75">
      <w:pPr>
        <w:autoSpaceDE w:val="0"/>
        <w:autoSpaceDN w:val="0"/>
        <w:spacing w:before="178" w:after="0" w:line="230" w:lineRule="auto"/>
        <w:rPr>
          <w:lang w:val="ru-RU"/>
        </w:rPr>
      </w:pPr>
      <w:r w:rsidRPr="00A11C5A">
        <w:rPr>
          <w:rFonts w:ascii="Times New Roman" w:eastAsia="Times New Roman" w:hAnsi="Times New Roman"/>
          <w:i/>
          <w:color w:val="000000"/>
          <w:sz w:val="24"/>
          <w:lang w:val="ru-RU"/>
        </w:rPr>
        <w:t>3)  Работа с информацией:</w:t>
      </w:r>
    </w:p>
    <w:p w:rsidR="00802122" w:rsidRPr="00A11C5A" w:rsidRDefault="004F3E75">
      <w:pPr>
        <w:autoSpaceDE w:val="0"/>
        <w:autoSpaceDN w:val="0"/>
        <w:spacing w:before="178" w:after="0" w:line="262" w:lineRule="auto"/>
        <w:ind w:left="240" w:right="144"/>
        <w:rPr>
          <w:lang w:val="ru-RU"/>
        </w:rPr>
      </w:pP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 xml:space="preserve">—  использовать различные источники для поиска информации, выбирать источник получения информации с учётом учебной задачи; </w:t>
      </w:r>
    </w:p>
    <w:p w:rsidR="00802122" w:rsidRPr="00A11C5A" w:rsidRDefault="004F3E75">
      <w:pPr>
        <w:autoSpaceDE w:val="0"/>
        <w:autoSpaceDN w:val="0"/>
        <w:spacing w:before="192" w:after="0" w:line="262" w:lineRule="auto"/>
        <w:ind w:left="240" w:right="1008"/>
        <w:rPr>
          <w:lang w:val="ru-RU"/>
        </w:rPr>
      </w:pP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согласно заданному алгоритму находить в предложенном источнике информацию, </w:t>
      </w: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представленную в явном виде; </w:t>
      </w:r>
    </w:p>
    <w:p w:rsidR="00802122" w:rsidRPr="00A11C5A" w:rsidRDefault="004F3E75">
      <w:pPr>
        <w:autoSpaceDE w:val="0"/>
        <w:autoSpaceDN w:val="0"/>
        <w:spacing w:before="190" w:after="0" w:line="262" w:lineRule="auto"/>
        <w:ind w:left="240" w:right="432"/>
        <w:rPr>
          <w:lang w:val="ru-RU"/>
        </w:rPr>
      </w:pP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802122" w:rsidRPr="00A11C5A" w:rsidRDefault="004F3E75">
      <w:pPr>
        <w:autoSpaceDE w:val="0"/>
        <w:autoSpaceDN w:val="0"/>
        <w:spacing w:before="190" w:after="0" w:line="262" w:lineRule="auto"/>
        <w:ind w:left="240" w:right="1440"/>
        <w:rPr>
          <w:lang w:val="ru-RU"/>
        </w:rPr>
      </w:pP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>—  находить и использовать для решения учебных задач текстовую, графическую, аудиовизуальную инфо</w:t>
      </w: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 xml:space="preserve">рмацию; </w:t>
      </w:r>
    </w:p>
    <w:p w:rsidR="00802122" w:rsidRPr="00A11C5A" w:rsidRDefault="004F3E75">
      <w:pPr>
        <w:autoSpaceDE w:val="0"/>
        <w:autoSpaceDN w:val="0"/>
        <w:spacing w:before="190" w:after="0" w:line="262" w:lineRule="auto"/>
        <w:ind w:left="240" w:right="720"/>
        <w:rPr>
          <w:lang w:val="ru-RU"/>
        </w:rPr>
      </w:pP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 xml:space="preserve">—  читать и интерпретировать графически представленную информацию (схему, таблицу, иллюстрацию); </w:t>
      </w:r>
    </w:p>
    <w:p w:rsidR="00802122" w:rsidRPr="00A11C5A" w:rsidRDefault="004F3E75">
      <w:pPr>
        <w:autoSpaceDE w:val="0"/>
        <w:autoSpaceDN w:val="0"/>
        <w:spacing w:before="190" w:after="0" w:line="262" w:lineRule="auto"/>
        <w:ind w:left="240" w:right="288"/>
        <w:rPr>
          <w:lang w:val="ru-RU"/>
        </w:rPr>
      </w:pP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правила информационной безопасности в условиях контролируемого доступа в Интернет (с помощью учителя); </w:t>
      </w:r>
    </w:p>
    <w:p w:rsidR="00802122" w:rsidRPr="00A11C5A" w:rsidRDefault="004F3E75">
      <w:pPr>
        <w:autoSpaceDE w:val="0"/>
        <w:autoSpaceDN w:val="0"/>
        <w:spacing w:before="190" w:after="0" w:line="262" w:lineRule="auto"/>
        <w:ind w:left="240" w:right="864"/>
        <w:rPr>
          <w:lang w:val="ru-RU"/>
        </w:rPr>
      </w:pP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>—  анализировать и создавать тек</w:t>
      </w: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>стовую, видео, графическую, звуковую информацию в соответствии с учебной задачей;</w:t>
      </w:r>
    </w:p>
    <w:p w:rsidR="00802122" w:rsidRPr="00A11C5A" w:rsidRDefault="004F3E75">
      <w:pPr>
        <w:autoSpaceDE w:val="0"/>
        <w:autoSpaceDN w:val="0"/>
        <w:spacing w:before="190" w:after="0" w:line="262" w:lineRule="auto"/>
        <w:ind w:left="240"/>
        <w:rPr>
          <w:lang w:val="ru-RU"/>
        </w:rPr>
      </w:pP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>—  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802122" w:rsidRPr="00A11C5A" w:rsidRDefault="004F3E75">
      <w:pPr>
        <w:autoSpaceDE w:val="0"/>
        <w:autoSpaceDN w:val="0"/>
        <w:spacing w:before="178" w:after="0" w:line="230" w:lineRule="auto"/>
        <w:rPr>
          <w:lang w:val="ru-RU"/>
        </w:rPr>
      </w:pPr>
      <w:r w:rsidRPr="00A11C5A">
        <w:rPr>
          <w:rFonts w:ascii="Times New Roman" w:eastAsia="Times New Roman" w:hAnsi="Times New Roman"/>
          <w:b/>
          <w:color w:val="000000"/>
          <w:sz w:val="24"/>
          <w:lang w:val="ru-RU"/>
        </w:rPr>
        <w:t>Коммуникативные универсальные учебны</w:t>
      </w:r>
      <w:r w:rsidRPr="00A11C5A">
        <w:rPr>
          <w:rFonts w:ascii="Times New Roman" w:eastAsia="Times New Roman" w:hAnsi="Times New Roman"/>
          <w:b/>
          <w:color w:val="000000"/>
          <w:sz w:val="24"/>
          <w:lang w:val="ru-RU"/>
        </w:rPr>
        <w:t>е действия:</w:t>
      </w:r>
    </w:p>
    <w:p w:rsidR="00802122" w:rsidRPr="00A11C5A" w:rsidRDefault="004F3E75">
      <w:pPr>
        <w:autoSpaceDE w:val="0"/>
        <w:autoSpaceDN w:val="0"/>
        <w:spacing w:before="178" w:after="0" w:line="262" w:lineRule="auto"/>
        <w:ind w:left="240" w:right="576"/>
        <w:rPr>
          <w:lang w:val="ru-RU"/>
        </w:rPr>
      </w:pP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 xml:space="preserve">—  в процессе диалогов задавать вопросы, высказывать суждения, оценивать выступления участников; </w:t>
      </w:r>
    </w:p>
    <w:p w:rsidR="00802122" w:rsidRPr="00A11C5A" w:rsidRDefault="004F3E75">
      <w:pPr>
        <w:autoSpaceDE w:val="0"/>
        <w:autoSpaceDN w:val="0"/>
        <w:spacing w:before="192" w:after="0" w:line="262" w:lineRule="auto"/>
        <w:ind w:left="240"/>
        <w:rPr>
          <w:lang w:val="ru-RU"/>
        </w:rPr>
      </w:pP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признавать возможность существования разных точек зрения; корректно и аргументированно </w:t>
      </w: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 xml:space="preserve">высказывать своё мнение; приводить доказательства своей правоты; </w:t>
      </w:r>
    </w:p>
    <w:p w:rsidR="00802122" w:rsidRPr="00A11C5A" w:rsidRDefault="004F3E75">
      <w:pPr>
        <w:autoSpaceDE w:val="0"/>
        <w:autoSpaceDN w:val="0"/>
        <w:spacing w:before="192" w:after="0" w:line="262" w:lineRule="auto"/>
        <w:ind w:left="240" w:right="576"/>
        <w:rPr>
          <w:lang w:val="ru-RU"/>
        </w:rPr>
      </w:pP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правила ведения диалога и дискуссии; проявлять уважительное отношение к собеседнику; </w:t>
      </w:r>
    </w:p>
    <w:p w:rsidR="00802122" w:rsidRPr="00A11C5A" w:rsidRDefault="004F3E75">
      <w:pPr>
        <w:autoSpaceDE w:val="0"/>
        <w:autoSpaceDN w:val="0"/>
        <w:spacing w:before="190" w:after="0" w:line="262" w:lineRule="auto"/>
        <w:ind w:left="240" w:right="432"/>
        <w:rPr>
          <w:lang w:val="ru-RU"/>
        </w:rPr>
      </w:pP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 смысловое чтение для определения темы, главной мысли текста о природе, соци</w:t>
      </w: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 xml:space="preserve">альной жизни, взаимоотношениях и поступках людей; </w:t>
      </w:r>
    </w:p>
    <w:p w:rsidR="00802122" w:rsidRPr="00A11C5A" w:rsidRDefault="004F3E75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создавать устные и письменные тексты (описание, рассуждение, повествование); </w:t>
      </w:r>
    </w:p>
    <w:p w:rsidR="00802122" w:rsidRPr="00A11C5A" w:rsidRDefault="004F3E75">
      <w:pPr>
        <w:autoSpaceDE w:val="0"/>
        <w:autoSpaceDN w:val="0"/>
        <w:spacing w:before="190" w:after="0" w:line="262" w:lineRule="auto"/>
        <w:ind w:left="240" w:right="576"/>
        <w:rPr>
          <w:lang w:val="ru-RU"/>
        </w:rPr>
      </w:pP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>—  конструировать обобщения и выводы на основе полученных результатов наблюдений и опытной работы, подкреплять их доказатель</w:t>
      </w: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 xml:space="preserve">ствами; </w:t>
      </w:r>
    </w:p>
    <w:p w:rsidR="00802122" w:rsidRPr="00A11C5A" w:rsidRDefault="004F3E75">
      <w:pPr>
        <w:autoSpaceDE w:val="0"/>
        <w:autoSpaceDN w:val="0"/>
        <w:spacing w:before="190" w:after="0" w:line="262" w:lineRule="auto"/>
        <w:ind w:left="240" w:right="576"/>
        <w:rPr>
          <w:lang w:val="ru-RU"/>
        </w:rPr>
      </w:pP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802122" w:rsidRPr="00A11C5A" w:rsidRDefault="004F3E75">
      <w:pPr>
        <w:autoSpaceDE w:val="0"/>
        <w:autoSpaceDN w:val="0"/>
        <w:spacing w:before="190" w:after="0" w:line="262" w:lineRule="auto"/>
        <w:ind w:left="240" w:right="432"/>
        <w:rPr>
          <w:lang w:val="ru-RU"/>
        </w:rPr>
      </w:pP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 xml:space="preserve">—  готовить небольшие публичные выступления с возможной презентацией (текст, рисунки, фото, плакаты и </w:t>
      </w:r>
      <w:proofErr w:type="gramStart"/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>др. )</w:t>
      </w:r>
      <w:proofErr w:type="gramEnd"/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 xml:space="preserve"> к тексту в</w:t>
      </w: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>ыступления.</w:t>
      </w:r>
    </w:p>
    <w:p w:rsidR="00802122" w:rsidRPr="00A11C5A" w:rsidRDefault="00802122">
      <w:pPr>
        <w:rPr>
          <w:lang w:val="ru-RU"/>
        </w:rPr>
        <w:sectPr w:rsidR="00802122" w:rsidRPr="00A11C5A">
          <w:pgSz w:w="11900" w:h="16840"/>
          <w:pgMar w:top="286" w:right="790" w:bottom="438" w:left="846" w:header="720" w:footer="720" w:gutter="0"/>
          <w:cols w:space="720" w:equalWidth="0">
            <w:col w:w="10264" w:space="0"/>
          </w:cols>
          <w:docGrid w:linePitch="360"/>
        </w:sectPr>
      </w:pPr>
    </w:p>
    <w:p w:rsidR="00802122" w:rsidRPr="00A11C5A" w:rsidRDefault="00802122">
      <w:pPr>
        <w:autoSpaceDE w:val="0"/>
        <w:autoSpaceDN w:val="0"/>
        <w:spacing w:after="78" w:line="220" w:lineRule="exact"/>
        <w:rPr>
          <w:lang w:val="ru-RU"/>
        </w:rPr>
      </w:pPr>
    </w:p>
    <w:p w:rsidR="00802122" w:rsidRPr="00A11C5A" w:rsidRDefault="004F3E75">
      <w:pPr>
        <w:autoSpaceDE w:val="0"/>
        <w:autoSpaceDN w:val="0"/>
        <w:spacing w:after="0" w:line="262" w:lineRule="auto"/>
        <w:ind w:left="180" w:right="4896"/>
        <w:rPr>
          <w:lang w:val="ru-RU"/>
        </w:rPr>
      </w:pPr>
      <w:r w:rsidRPr="00A11C5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Регулятивные универсальные учебные действия: </w:t>
      </w:r>
      <w:r w:rsidRPr="00A11C5A">
        <w:rPr>
          <w:rFonts w:ascii="Times New Roman" w:eastAsia="Times New Roman" w:hAnsi="Times New Roman"/>
          <w:i/>
          <w:color w:val="000000"/>
          <w:sz w:val="24"/>
          <w:lang w:val="ru-RU"/>
        </w:rPr>
        <w:t>1</w:t>
      </w:r>
      <w:proofErr w:type="gramStart"/>
      <w:r w:rsidRPr="00A11C5A">
        <w:rPr>
          <w:rFonts w:ascii="Times New Roman" w:eastAsia="Times New Roman" w:hAnsi="Times New Roman"/>
          <w:i/>
          <w:color w:val="000000"/>
          <w:sz w:val="24"/>
          <w:lang w:val="ru-RU"/>
        </w:rPr>
        <w:t>)  Самоорганизация</w:t>
      </w:r>
      <w:proofErr w:type="gramEnd"/>
      <w:r w:rsidRPr="00A11C5A">
        <w:rPr>
          <w:rFonts w:ascii="Times New Roman" w:eastAsia="Times New Roman" w:hAnsi="Times New Roman"/>
          <w:i/>
          <w:color w:val="000000"/>
          <w:sz w:val="24"/>
          <w:lang w:val="ru-RU"/>
        </w:rPr>
        <w:t>:</w:t>
      </w:r>
    </w:p>
    <w:p w:rsidR="00802122" w:rsidRPr="00A11C5A" w:rsidRDefault="004F3E75">
      <w:pPr>
        <w:autoSpaceDE w:val="0"/>
        <w:autoSpaceDN w:val="0"/>
        <w:spacing w:before="178" w:after="0" w:line="262" w:lineRule="auto"/>
        <w:ind w:left="420" w:right="720"/>
        <w:rPr>
          <w:lang w:val="ru-RU"/>
        </w:rPr>
      </w:pP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планировать самостоятельно или с небольшой помощью учителя действия по решению учебной задачи; </w:t>
      </w:r>
    </w:p>
    <w:p w:rsidR="00802122" w:rsidRPr="00A11C5A" w:rsidRDefault="004F3E75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выстраивать </w:t>
      </w: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>последовательность выбранных действий и операций.</w:t>
      </w:r>
    </w:p>
    <w:p w:rsidR="00802122" w:rsidRPr="00A11C5A" w:rsidRDefault="004F3E75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A11C5A">
        <w:rPr>
          <w:rFonts w:ascii="Times New Roman" w:eastAsia="Times New Roman" w:hAnsi="Times New Roman"/>
          <w:i/>
          <w:color w:val="000000"/>
          <w:sz w:val="24"/>
          <w:lang w:val="ru-RU"/>
        </w:rPr>
        <w:t>2)  Самоконтроль:</w:t>
      </w:r>
    </w:p>
    <w:p w:rsidR="00802122" w:rsidRPr="00A11C5A" w:rsidRDefault="004F3E75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осуществлять контроль процесса и результата своей деятельности; </w:t>
      </w:r>
    </w:p>
    <w:p w:rsidR="00802122" w:rsidRPr="00A11C5A" w:rsidRDefault="004F3E75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>—  находить ошибки в своей работе и устанавливать их причины; корректировать свои действия при необходимости (с небольшо</w:t>
      </w: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 xml:space="preserve">й помощью учителя); </w:t>
      </w:r>
    </w:p>
    <w:p w:rsidR="00802122" w:rsidRPr="00A11C5A" w:rsidRDefault="004F3E75">
      <w:pPr>
        <w:autoSpaceDE w:val="0"/>
        <w:autoSpaceDN w:val="0"/>
        <w:spacing w:before="192" w:after="0" w:line="262" w:lineRule="auto"/>
        <w:ind w:left="420" w:right="144"/>
        <w:rPr>
          <w:lang w:val="ru-RU"/>
        </w:rPr>
      </w:pP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>—  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</w:t>
      </w:r>
    </w:p>
    <w:p w:rsidR="00802122" w:rsidRPr="00A11C5A" w:rsidRDefault="004F3E75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A11C5A">
        <w:rPr>
          <w:rFonts w:ascii="Times New Roman" w:eastAsia="Times New Roman" w:hAnsi="Times New Roman"/>
          <w:i/>
          <w:color w:val="000000"/>
          <w:sz w:val="24"/>
          <w:lang w:val="ru-RU"/>
        </w:rPr>
        <w:t>3)  Самооценка</w:t>
      </w: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>:</w:t>
      </w:r>
    </w:p>
    <w:p w:rsidR="00802122" w:rsidRPr="00A11C5A" w:rsidRDefault="004F3E75">
      <w:pPr>
        <w:autoSpaceDE w:val="0"/>
        <w:autoSpaceDN w:val="0"/>
        <w:spacing w:before="178" w:after="0" w:line="262" w:lineRule="auto"/>
        <w:ind w:left="420" w:right="432"/>
        <w:rPr>
          <w:lang w:val="ru-RU"/>
        </w:rPr>
      </w:pP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объективно оценивать результаты своей деятельности, соотносить свою оценку с оценкой учителя; </w:t>
      </w:r>
    </w:p>
    <w:p w:rsidR="00802122" w:rsidRPr="00A11C5A" w:rsidRDefault="004F3E75">
      <w:pPr>
        <w:autoSpaceDE w:val="0"/>
        <w:autoSpaceDN w:val="0"/>
        <w:spacing w:before="190" w:after="0" w:line="262" w:lineRule="auto"/>
        <w:ind w:left="420" w:right="1440"/>
        <w:rPr>
          <w:lang w:val="ru-RU"/>
        </w:rPr>
      </w:pP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>—  оценивать целесообразность выбранных способов действия, при необходимости корректировать их.</w:t>
      </w:r>
    </w:p>
    <w:p w:rsidR="00802122" w:rsidRPr="00A11C5A" w:rsidRDefault="004F3E75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A11C5A">
        <w:rPr>
          <w:rFonts w:ascii="Times New Roman" w:eastAsia="Times New Roman" w:hAnsi="Times New Roman"/>
          <w:b/>
          <w:color w:val="000000"/>
          <w:sz w:val="24"/>
          <w:lang w:val="ru-RU"/>
        </w:rPr>
        <w:t>Совместная деятельность:</w:t>
      </w:r>
    </w:p>
    <w:p w:rsidR="00802122" w:rsidRPr="00A11C5A" w:rsidRDefault="004F3E75">
      <w:pPr>
        <w:autoSpaceDE w:val="0"/>
        <w:autoSpaceDN w:val="0"/>
        <w:spacing w:before="178" w:after="0" w:line="271" w:lineRule="auto"/>
        <w:ind w:left="420" w:right="288"/>
        <w:rPr>
          <w:lang w:val="ru-RU"/>
        </w:rPr>
      </w:pP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>—  понимать значение коллективной дея</w:t>
      </w: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 xml:space="preserve">тельности для успешного решения учебной </w:t>
      </w:r>
      <w:r w:rsidRPr="00A11C5A">
        <w:rPr>
          <w:lang w:val="ru-RU"/>
        </w:rPr>
        <w:br/>
      </w: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 xml:space="preserve">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802122" w:rsidRPr="00A11C5A" w:rsidRDefault="004F3E75">
      <w:pPr>
        <w:autoSpaceDE w:val="0"/>
        <w:autoSpaceDN w:val="0"/>
        <w:spacing w:before="190" w:after="0" w:line="262" w:lineRule="auto"/>
        <w:ind w:left="420" w:right="1584"/>
        <w:rPr>
          <w:lang w:val="ru-RU"/>
        </w:rPr>
      </w:pP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 xml:space="preserve">—  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802122" w:rsidRPr="00A11C5A" w:rsidRDefault="004F3E75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проявлять готовность руководить, выполнять поручения, подчиняться; </w:t>
      </w:r>
    </w:p>
    <w:p w:rsidR="00802122" w:rsidRPr="00A11C5A" w:rsidRDefault="004F3E75">
      <w:pPr>
        <w:autoSpaceDE w:val="0"/>
        <w:autoSpaceDN w:val="0"/>
        <w:spacing w:before="190" w:after="0" w:line="271" w:lineRule="auto"/>
        <w:ind w:left="420" w:right="144"/>
        <w:rPr>
          <w:lang w:val="ru-RU"/>
        </w:rPr>
      </w:pP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>—  выполнять правила совместной деятельнос</w:t>
      </w: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 xml:space="preserve">ти: справедливо распределять и оценивать работу каждого участника; считаться с наличием разных мнений; не </w:t>
      </w:r>
      <w:proofErr w:type="gramStart"/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>допускать  конфликтов</w:t>
      </w:r>
      <w:proofErr w:type="gramEnd"/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 xml:space="preserve">, при их возникновении мирно разрешать без участия взрослого; </w:t>
      </w:r>
    </w:p>
    <w:p w:rsidR="00802122" w:rsidRPr="00A11C5A" w:rsidRDefault="004F3E75">
      <w:pPr>
        <w:autoSpaceDE w:val="0"/>
        <w:autoSpaceDN w:val="0"/>
        <w:spacing w:before="192" w:after="0" w:line="230" w:lineRule="auto"/>
        <w:ind w:left="420"/>
        <w:rPr>
          <w:lang w:val="ru-RU"/>
        </w:rPr>
      </w:pP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>—  ответственно выполнять свою часть работы.</w:t>
      </w:r>
    </w:p>
    <w:p w:rsidR="00802122" w:rsidRPr="00A11C5A" w:rsidRDefault="004F3E75">
      <w:pPr>
        <w:autoSpaceDE w:val="0"/>
        <w:autoSpaceDN w:val="0"/>
        <w:spacing w:before="288" w:after="0" w:line="230" w:lineRule="auto"/>
        <w:rPr>
          <w:lang w:val="ru-RU"/>
        </w:rPr>
      </w:pPr>
      <w:r w:rsidRPr="00A11C5A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802122" w:rsidRPr="00A11C5A" w:rsidRDefault="004F3E75">
      <w:pPr>
        <w:autoSpaceDE w:val="0"/>
        <w:autoSpaceDN w:val="0"/>
        <w:spacing w:before="346" w:after="0" w:line="230" w:lineRule="auto"/>
        <w:ind w:left="180"/>
        <w:rPr>
          <w:lang w:val="ru-RU"/>
        </w:rPr>
      </w:pP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</w:t>
      </w:r>
      <w:r w:rsidRPr="00A11C5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1 классе </w:t>
      </w: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>обучающийся научится:</w:t>
      </w:r>
    </w:p>
    <w:p w:rsidR="00802122" w:rsidRPr="00A11C5A" w:rsidRDefault="004F3E75">
      <w:pPr>
        <w:autoSpaceDE w:val="0"/>
        <w:autoSpaceDN w:val="0"/>
        <w:spacing w:before="178" w:after="0" w:line="271" w:lineRule="auto"/>
        <w:ind w:left="420" w:right="288"/>
        <w:rPr>
          <w:lang w:val="ru-RU"/>
        </w:rPr>
      </w:pP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>—  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</w:t>
      </w: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 xml:space="preserve">равственного поведения в социуме и на природе; </w:t>
      </w:r>
    </w:p>
    <w:p w:rsidR="00802122" w:rsidRPr="00A11C5A" w:rsidRDefault="004F3E75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 xml:space="preserve">—  воспроизводить название своего населённого пункта, региона, страны; </w:t>
      </w:r>
    </w:p>
    <w:p w:rsidR="00802122" w:rsidRPr="00A11C5A" w:rsidRDefault="004F3E75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802122" w:rsidRPr="00A11C5A" w:rsidRDefault="004F3E75">
      <w:pPr>
        <w:autoSpaceDE w:val="0"/>
        <w:autoSpaceDN w:val="0"/>
        <w:spacing w:before="190" w:after="0" w:line="271" w:lineRule="auto"/>
        <w:ind w:left="420" w:right="288"/>
        <w:rPr>
          <w:lang w:val="ru-RU"/>
        </w:rPr>
      </w:pP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</w:t>
      </w:r>
      <w:r w:rsidRPr="00A11C5A">
        <w:rPr>
          <w:lang w:val="ru-RU"/>
        </w:rPr>
        <w:br/>
      </w: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 xml:space="preserve">животных(насекомые, рыбы, птицы, звери); </w:t>
      </w:r>
    </w:p>
    <w:p w:rsidR="00802122" w:rsidRPr="00A11C5A" w:rsidRDefault="00802122">
      <w:pPr>
        <w:rPr>
          <w:lang w:val="ru-RU"/>
        </w:rPr>
        <w:sectPr w:rsidR="00802122" w:rsidRPr="00A11C5A">
          <w:pgSz w:w="11900" w:h="16840"/>
          <w:pgMar w:top="298" w:right="650" w:bottom="43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02122" w:rsidRPr="00A11C5A" w:rsidRDefault="00802122">
      <w:pPr>
        <w:autoSpaceDE w:val="0"/>
        <w:autoSpaceDN w:val="0"/>
        <w:spacing w:after="108" w:line="220" w:lineRule="exact"/>
        <w:rPr>
          <w:lang w:val="ru-RU"/>
        </w:rPr>
      </w:pPr>
    </w:p>
    <w:p w:rsidR="00802122" w:rsidRPr="00A11C5A" w:rsidRDefault="004F3E75">
      <w:pPr>
        <w:autoSpaceDE w:val="0"/>
        <w:autoSpaceDN w:val="0"/>
        <w:spacing w:after="0"/>
        <w:rPr>
          <w:lang w:val="ru-RU"/>
        </w:rPr>
      </w:pP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</w:t>
      </w: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 xml:space="preserve">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802122" w:rsidRPr="00A11C5A" w:rsidRDefault="004F3E75">
      <w:pPr>
        <w:autoSpaceDE w:val="0"/>
        <w:autoSpaceDN w:val="0"/>
        <w:spacing w:before="190" w:after="0" w:line="230" w:lineRule="auto"/>
        <w:rPr>
          <w:lang w:val="ru-RU"/>
        </w:rPr>
      </w:pP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применять правила ухода за комнатными растениями и домашними животными; </w:t>
      </w:r>
    </w:p>
    <w:p w:rsidR="00802122" w:rsidRPr="00A11C5A" w:rsidRDefault="004F3E75">
      <w:pPr>
        <w:autoSpaceDE w:val="0"/>
        <w:autoSpaceDN w:val="0"/>
        <w:spacing w:before="190" w:after="0"/>
        <w:ind w:right="144"/>
        <w:rPr>
          <w:lang w:val="ru-RU"/>
        </w:rPr>
      </w:pP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>—  проводить, соблюдая правила безопасного труда,</w:t>
      </w: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 xml:space="preserve">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802122" w:rsidRPr="00A11C5A" w:rsidRDefault="004F3E75">
      <w:pPr>
        <w:autoSpaceDE w:val="0"/>
        <w:autoSpaceDN w:val="0"/>
        <w:spacing w:before="192" w:after="0" w:line="230" w:lineRule="auto"/>
        <w:rPr>
          <w:lang w:val="ru-RU"/>
        </w:rPr>
      </w:pP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 для ответов на во</w:t>
      </w: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 xml:space="preserve">просы небольшие тексты о природе и обществе; </w:t>
      </w:r>
    </w:p>
    <w:p w:rsidR="00802122" w:rsidRPr="00A11C5A" w:rsidRDefault="004F3E75">
      <w:pPr>
        <w:autoSpaceDE w:val="0"/>
        <w:autoSpaceDN w:val="0"/>
        <w:spacing w:before="192" w:after="0" w:line="262" w:lineRule="auto"/>
        <w:ind w:right="432"/>
        <w:rPr>
          <w:lang w:val="ru-RU"/>
        </w:rPr>
      </w:pP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802122" w:rsidRPr="00A11C5A" w:rsidRDefault="004F3E75">
      <w:pPr>
        <w:autoSpaceDE w:val="0"/>
        <w:autoSpaceDN w:val="0"/>
        <w:spacing w:before="190" w:after="0" w:line="262" w:lineRule="auto"/>
        <w:ind w:right="576"/>
        <w:rPr>
          <w:lang w:val="ru-RU"/>
        </w:rPr>
      </w:pP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>—  соблюдать правила безопасности на учебном месте школьника; во время наблю</w:t>
      </w: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 xml:space="preserve">дений и опытов; безопасно пользоваться бытовыми электроприборами; </w:t>
      </w:r>
    </w:p>
    <w:p w:rsidR="00802122" w:rsidRPr="00A11C5A" w:rsidRDefault="004F3E75">
      <w:pPr>
        <w:autoSpaceDE w:val="0"/>
        <w:autoSpaceDN w:val="0"/>
        <w:spacing w:before="190" w:after="0" w:line="230" w:lineRule="auto"/>
        <w:rPr>
          <w:lang w:val="ru-RU"/>
        </w:rPr>
      </w:pP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правила здорового питания и личной гигиены; </w:t>
      </w:r>
    </w:p>
    <w:p w:rsidR="00802122" w:rsidRPr="00A11C5A" w:rsidRDefault="004F3E75">
      <w:pPr>
        <w:autoSpaceDE w:val="0"/>
        <w:autoSpaceDN w:val="0"/>
        <w:spacing w:before="190" w:after="0" w:line="230" w:lineRule="auto"/>
        <w:rPr>
          <w:lang w:val="ru-RU"/>
        </w:rPr>
      </w:pP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правила безопасного поведения пешехода; </w:t>
      </w:r>
    </w:p>
    <w:p w:rsidR="00802122" w:rsidRPr="00A11C5A" w:rsidRDefault="004F3E75">
      <w:pPr>
        <w:autoSpaceDE w:val="0"/>
        <w:autoSpaceDN w:val="0"/>
        <w:spacing w:before="190" w:after="0" w:line="230" w:lineRule="auto"/>
        <w:rPr>
          <w:lang w:val="ru-RU"/>
        </w:rPr>
      </w:pP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правила безопасного поведения в природе; </w:t>
      </w:r>
    </w:p>
    <w:p w:rsidR="00802122" w:rsidRPr="00A11C5A" w:rsidRDefault="004F3E75">
      <w:pPr>
        <w:autoSpaceDE w:val="0"/>
        <w:autoSpaceDN w:val="0"/>
        <w:spacing w:before="190" w:after="0" w:line="262" w:lineRule="auto"/>
        <w:ind w:right="1008"/>
        <w:rPr>
          <w:lang w:val="ru-RU"/>
        </w:rPr>
      </w:pP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 xml:space="preserve">—  с помощью взрослых </w:t>
      </w: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>(учителя, родителей) пользоваться электронным дневником и электронными ресурсами школы.</w:t>
      </w:r>
    </w:p>
    <w:p w:rsidR="00802122" w:rsidRPr="00A11C5A" w:rsidRDefault="00802122">
      <w:pPr>
        <w:rPr>
          <w:lang w:val="ru-RU"/>
        </w:rPr>
        <w:sectPr w:rsidR="00802122" w:rsidRPr="00A11C5A">
          <w:pgSz w:w="11900" w:h="16840"/>
          <w:pgMar w:top="328" w:right="840" w:bottom="1440" w:left="1086" w:header="720" w:footer="720" w:gutter="0"/>
          <w:cols w:space="720" w:equalWidth="0">
            <w:col w:w="9974" w:space="0"/>
          </w:cols>
          <w:docGrid w:linePitch="360"/>
        </w:sectPr>
      </w:pPr>
    </w:p>
    <w:p w:rsidR="00802122" w:rsidRPr="00A11C5A" w:rsidRDefault="00802122">
      <w:pPr>
        <w:autoSpaceDE w:val="0"/>
        <w:autoSpaceDN w:val="0"/>
        <w:spacing w:after="64" w:line="220" w:lineRule="exact"/>
        <w:rPr>
          <w:lang w:val="ru-RU"/>
        </w:rPr>
      </w:pPr>
    </w:p>
    <w:p w:rsidR="00802122" w:rsidRDefault="004F3E75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022"/>
        <w:gridCol w:w="528"/>
        <w:gridCol w:w="1106"/>
        <w:gridCol w:w="1140"/>
        <w:gridCol w:w="864"/>
        <w:gridCol w:w="4636"/>
        <w:gridCol w:w="1272"/>
        <w:gridCol w:w="1466"/>
      </w:tblGrid>
      <w:tr w:rsidR="00802122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40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Pr="00A11C5A" w:rsidRDefault="004F3E75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A11C5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46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Виды, формы контроля</w:t>
            </w:r>
          </w:p>
        </w:tc>
        <w:tc>
          <w:tcPr>
            <w:tcW w:w="14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8" w:after="0" w:line="250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Электронные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(цифровые)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 ресурсы</w:t>
            </w:r>
          </w:p>
        </w:tc>
      </w:tr>
      <w:tr w:rsidR="00802122">
        <w:trPr>
          <w:trHeight w:hRule="exact" w:val="576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122" w:rsidRDefault="00802122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122" w:rsidRDefault="00802122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8" w:after="0" w:line="245" w:lineRule="auto"/>
              <w:ind w:left="70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122" w:rsidRDefault="00802122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122" w:rsidRDefault="00802122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122" w:rsidRDefault="00802122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122" w:rsidRDefault="00802122"/>
        </w:tc>
      </w:tr>
      <w:tr w:rsidR="00802122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1.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Человек и общество.</w:t>
            </w:r>
          </w:p>
        </w:tc>
      </w:tr>
      <w:tr w:rsidR="00802122">
        <w:trPr>
          <w:trHeight w:hRule="exact" w:val="542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402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Pr="00A11C5A" w:rsidRDefault="004F3E75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A11C5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Школьные традиции и праздники. Классный, школьный коллектив, </w:t>
            </w:r>
            <w:r w:rsidRPr="00A11C5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совместная деятельность.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02.09.2022 06.09.2022</w:t>
            </w:r>
          </w:p>
        </w:tc>
        <w:tc>
          <w:tcPr>
            <w:tcW w:w="46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Pr="00A11C5A" w:rsidRDefault="004F3E75">
            <w:pPr>
              <w:autoSpaceDE w:val="0"/>
              <w:autoSpaceDN w:val="0"/>
              <w:spacing w:before="76" w:after="0" w:line="230" w:lineRule="auto"/>
              <w:ind w:left="72"/>
              <w:rPr>
                <w:lang w:val="ru-RU"/>
              </w:rPr>
            </w:pPr>
            <w:r w:rsidRPr="00A11C5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Экскурсия по школе, знакомство с помещениями;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6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6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https://multiurok.ru/</w:t>
            </w:r>
          </w:p>
        </w:tc>
      </w:tr>
      <w:tr w:rsidR="00802122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Pr="00A11C5A" w:rsidRDefault="004F3E75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A11C5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Одноклассники, взаимоотношения между ними; ценность дружбы, взаимной помощи.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09.09.2022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Pr="00A11C5A" w:rsidRDefault="004F3E75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A11C5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Обсуждение ситуаций по теме «Правила поведения в классе и в школе»;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https://multiurok.ru/</w:t>
            </w:r>
          </w:p>
        </w:tc>
      </w:tr>
      <w:tr w:rsidR="00802122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Pr="00A11C5A" w:rsidRDefault="004F3E75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A11C5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Рабочее место школьника. Правила безопасной работы на учебном месте, режим труда и отдыха.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13.09.2022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Pr="00A11C5A" w:rsidRDefault="004F3E75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A11C5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Беседа по теме «Как содержать </w:t>
            </w:r>
            <w:r w:rsidRPr="00A11C5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рабочее место в порядке»;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http://kopilurokov.ru</w:t>
            </w:r>
          </w:p>
        </w:tc>
      </w:tr>
      <w:tr w:rsidR="00802122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1.4.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Pr="00A11C5A" w:rsidRDefault="004F3E75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A11C5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Россия Москва — столица России. Народы России.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16.09.2022 20.09.2022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Pr="00A11C5A" w:rsidRDefault="004F3E75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A11C5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Просмотр и обсуждение иллюстраций, видеофрагментов и других материалов (по выбору) на темы «Москва — </w:t>
            </w:r>
            <w:r w:rsidRPr="00A11C5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столица </w:t>
            </w:r>
            <w:proofErr w:type="spellStart"/>
            <w:r w:rsidRPr="00A11C5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России»,«Экскурсия</w:t>
            </w:r>
            <w:proofErr w:type="spellEnd"/>
            <w:r w:rsidRPr="00A11C5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по Москве»;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Pr="00A11C5A" w:rsidRDefault="004F3E75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A11C5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A11C5A">
              <w:rPr>
                <w:lang w:val="ru-RU"/>
              </w:rPr>
              <w:br/>
            </w:r>
            <w:proofErr w:type="spellStart"/>
            <w:r w:rsidRPr="00A11C5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использованием«Оценочного</w:t>
            </w:r>
            <w:proofErr w:type="spellEnd"/>
            <w:r w:rsidRPr="00A11C5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11C5A">
              <w:rPr>
                <w:lang w:val="ru-RU"/>
              </w:rPr>
              <w:br/>
            </w:r>
            <w:r w:rsidRPr="00A11C5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http://kopilurokov.ru</w:t>
            </w:r>
          </w:p>
        </w:tc>
      </w:tr>
      <w:tr w:rsidR="00802122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1.5.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Pr="00A11C5A" w:rsidRDefault="004F3E75">
            <w:pPr>
              <w:autoSpaceDE w:val="0"/>
              <w:autoSpaceDN w:val="0"/>
              <w:spacing w:before="78" w:after="0" w:line="245" w:lineRule="auto"/>
              <w:ind w:right="144"/>
              <w:jc w:val="center"/>
              <w:rPr>
                <w:lang w:val="ru-RU"/>
              </w:rPr>
            </w:pPr>
            <w:r w:rsidRPr="00A11C5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Первоначальные сведения о родном крае. Название своего   населённого пункта (города, села), региона.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23.09.2022 27.09.2022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Pr="00A11C5A" w:rsidRDefault="004F3E75">
            <w:pPr>
              <w:autoSpaceDE w:val="0"/>
              <w:autoSpaceDN w:val="0"/>
              <w:spacing w:before="78" w:after="0" w:line="247" w:lineRule="auto"/>
              <w:ind w:left="72" w:right="432"/>
              <w:rPr>
                <w:lang w:val="ru-RU"/>
              </w:rPr>
            </w:pPr>
            <w:r w:rsidRPr="00A11C5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Экскурсии, целевые прогулки, просмотр иллюстраций, видеофрагментов и других материалов (по вы бору) на </w:t>
            </w:r>
            <w:proofErr w:type="spellStart"/>
            <w:r w:rsidRPr="00A11C5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тему«Москва</w:t>
            </w:r>
            <w:proofErr w:type="spellEnd"/>
            <w:r w:rsidRPr="00A11C5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— столица России»;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https://multiurok.ru/</w:t>
            </w:r>
          </w:p>
        </w:tc>
      </w:tr>
      <w:tr w:rsidR="00802122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1.6.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Pr="00A11C5A" w:rsidRDefault="004F3E75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A11C5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Культурные объекты родного края. Труд людей. Ценность и красота рукотворного </w:t>
            </w:r>
            <w:r w:rsidRPr="00A11C5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мира.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30.09.2022 07.10.2022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Pr="00A11C5A" w:rsidRDefault="004F3E75">
            <w:pPr>
              <w:autoSpaceDE w:val="0"/>
              <w:autoSpaceDN w:val="0"/>
              <w:spacing w:before="78" w:after="0" w:line="247" w:lineRule="auto"/>
              <w:ind w:left="72" w:right="432"/>
              <w:rPr>
                <w:lang w:val="ru-RU"/>
              </w:rPr>
            </w:pPr>
            <w:r w:rsidRPr="00A11C5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Экскурсии, целевые прогулки, просмотр иллюстраций, видеофрагментов и других материалов о родном крае, труде людей;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Pr="00A11C5A" w:rsidRDefault="004F3E75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A11C5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A11C5A">
              <w:rPr>
                <w:lang w:val="ru-RU"/>
              </w:rPr>
              <w:br/>
            </w:r>
            <w:proofErr w:type="spellStart"/>
            <w:r w:rsidRPr="00A11C5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использованием«Оценочного</w:t>
            </w:r>
            <w:proofErr w:type="spellEnd"/>
            <w:r w:rsidRPr="00A11C5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11C5A">
              <w:rPr>
                <w:lang w:val="ru-RU"/>
              </w:rPr>
              <w:br/>
            </w:r>
            <w:r w:rsidRPr="00A11C5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листа»; </w:t>
            </w:r>
            <w:r w:rsidRPr="00A11C5A">
              <w:rPr>
                <w:lang w:val="ru-RU"/>
              </w:rPr>
              <w:br/>
            </w:r>
            <w:r w:rsidRPr="00A11C5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ВПР;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https://multiurok.ru/</w:t>
            </w:r>
          </w:p>
        </w:tc>
      </w:tr>
      <w:tr w:rsidR="00802122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1.7.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Правила поведения в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социуме.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11.10.2022 14.10.2022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Pr="00A11C5A" w:rsidRDefault="004F3E75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A11C5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Беседа по теме «Правила поведения в учреждениях культуры — в театре, музее, библиотеке»;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https://multiurok.ru/</w:t>
            </w:r>
          </w:p>
        </w:tc>
      </w:tr>
      <w:tr w:rsidR="00802122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1.8.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Pr="00A11C5A" w:rsidRDefault="004F3E75">
            <w:pPr>
              <w:autoSpaceDE w:val="0"/>
              <w:autoSpaceDN w:val="0"/>
              <w:spacing w:before="76" w:after="0" w:line="245" w:lineRule="auto"/>
              <w:ind w:left="72" w:right="720"/>
              <w:rPr>
                <w:lang w:val="ru-RU"/>
              </w:rPr>
            </w:pPr>
            <w:r w:rsidRPr="00A11C5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Моя семья в прошлом и настоящем. Имена и фамилии членов семьи, их профессии.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18.10.2022 21.10.2022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Pr="00A11C5A" w:rsidRDefault="004F3E75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A11C5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Учебный диалог по теме «Что такое семья»;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Pr="00A11C5A" w:rsidRDefault="004F3E75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A11C5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A11C5A">
              <w:rPr>
                <w:lang w:val="ru-RU"/>
              </w:rPr>
              <w:br/>
            </w:r>
            <w:proofErr w:type="spellStart"/>
            <w:r w:rsidRPr="00A11C5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использованием«Оценочного</w:t>
            </w:r>
            <w:proofErr w:type="spellEnd"/>
            <w:r w:rsidRPr="00A11C5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11C5A">
              <w:rPr>
                <w:lang w:val="ru-RU"/>
              </w:rPr>
              <w:br/>
            </w:r>
            <w:r w:rsidRPr="00A11C5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https://multiurok.ru/</w:t>
            </w:r>
          </w:p>
        </w:tc>
      </w:tr>
      <w:tr w:rsidR="00802122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1.9.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8" w:after="0" w:line="245" w:lineRule="auto"/>
              <w:ind w:left="72" w:right="720"/>
            </w:pPr>
            <w:r w:rsidRPr="00A11C5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Взаимоотношения и взаимопомощь в семье.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Совместный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труд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 и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отдых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25.10.2022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Pr="00A11C5A" w:rsidRDefault="004F3E75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A11C5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Рассказы детей по теме «Как наша семья проводит свободное время»;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https://multiurok.ru/</w:t>
            </w:r>
          </w:p>
        </w:tc>
      </w:tr>
      <w:tr w:rsidR="00802122">
        <w:trPr>
          <w:trHeight w:hRule="exact" w:val="5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1.10.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Домашний адрес.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28.10.2022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Pr="00A11C5A" w:rsidRDefault="004F3E75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A11C5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с иллюстративным материалом: рассматривание фото, репродукций на тему «Семья»;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https://multiurok.ru/</w:t>
            </w:r>
          </w:p>
        </w:tc>
      </w:tr>
      <w:tr w:rsidR="00802122">
        <w:trPr>
          <w:trHeight w:hRule="exact" w:val="348"/>
        </w:trPr>
        <w:tc>
          <w:tcPr>
            <w:tcW w:w="4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</w:t>
            </w:r>
          </w:p>
        </w:tc>
        <w:tc>
          <w:tcPr>
            <w:tcW w:w="10484" w:type="dxa"/>
            <w:gridSpan w:val="6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802122"/>
        </w:tc>
      </w:tr>
      <w:tr w:rsidR="00802122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2.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Человек и природа.</w:t>
            </w:r>
          </w:p>
        </w:tc>
      </w:tr>
      <w:tr w:rsidR="00802122">
        <w:trPr>
          <w:trHeight w:hRule="exact" w:val="71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Pr="00A11C5A" w:rsidRDefault="004F3E75">
            <w:pPr>
              <w:autoSpaceDE w:val="0"/>
              <w:autoSpaceDN w:val="0"/>
              <w:spacing w:before="64" w:after="0" w:line="233" w:lineRule="auto"/>
              <w:ind w:left="72"/>
              <w:rPr>
                <w:lang w:val="ru-RU"/>
              </w:rPr>
            </w:pPr>
            <w:r w:rsidRPr="00A11C5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Природа и предметы, созданные человеком.</w:t>
            </w:r>
          </w:p>
          <w:p w:rsidR="00802122" w:rsidRPr="00A11C5A" w:rsidRDefault="004F3E75">
            <w:pPr>
              <w:autoSpaceDE w:val="0"/>
              <w:autoSpaceDN w:val="0"/>
              <w:spacing w:before="18" w:after="0" w:line="245" w:lineRule="auto"/>
              <w:ind w:left="72" w:right="144"/>
              <w:rPr>
                <w:lang w:val="ru-RU"/>
              </w:rPr>
            </w:pPr>
            <w:r w:rsidRPr="00A11C5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Природные материалы. Бережное отношение к пред метам, вещам, уход за ними.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15.11.2022 22.11.2022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Pr="00A11C5A" w:rsidRDefault="004F3E75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A11C5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Учебный диалог по теме «Почему люди должны оберегать и охранять природу»;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https://multiurok.ru/</w:t>
            </w:r>
          </w:p>
        </w:tc>
      </w:tr>
    </w:tbl>
    <w:p w:rsidR="00802122" w:rsidRDefault="00802122">
      <w:pPr>
        <w:autoSpaceDE w:val="0"/>
        <w:autoSpaceDN w:val="0"/>
        <w:spacing w:after="0" w:line="14" w:lineRule="exact"/>
      </w:pPr>
    </w:p>
    <w:p w:rsidR="00802122" w:rsidRDefault="00802122">
      <w:pPr>
        <w:sectPr w:rsidR="00802122">
          <w:pgSz w:w="16840" w:h="11900"/>
          <w:pgMar w:top="282" w:right="640" w:bottom="60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802122" w:rsidRDefault="0080212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022"/>
        <w:gridCol w:w="528"/>
        <w:gridCol w:w="1106"/>
        <w:gridCol w:w="1140"/>
        <w:gridCol w:w="864"/>
        <w:gridCol w:w="4636"/>
        <w:gridCol w:w="1272"/>
        <w:gridCol w:w="1466"/>
      </w:tblGrid>
      <w:tr w:rsidR="00802122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66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Неживая и живая природа.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25.11.2022 02.12.2022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Pr="00A11C5A" w:rsidRDefault="004F3E75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A11C5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с иллюстративным материалом: «Живая и неживая природа»;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Pr="00A11C5A" w:rsidRDefault="004F3E75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A11C5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</w:t>
            </w:r>
            <w:r w:rsidRPr="00A11C5A">
              <w:rPr>
                <w:lang w:val="ru-RU"/>
              </w:rPr>
              <w:br/>
            </w:r>
            <w:r w:rsidRPr="00A11C5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A11C5A">
              <w:rPr>
                <w:lang w:val="ru-RU"/>
              </w:rPr>
              <w:br/>
            </w:r>
            <w:r w:rsidRPr="00A11C5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A11C5A">
              <w:rPr>
                <w:lang w:val="ru-RU"/>
              </w:rPr>
              <w:br/>
            </w:r>
            <w:proofErr w:type="spellStart"/>
            <w:r w:rsidRPr="00A11C5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использованием«Оценочного</w:t>
            </w:r>
            <w:proofErr w:type="spellEnd"/>
            <w:r w:rsidRPr="00A11C5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11C5A">
              <w:rPr>
                <w:lang w:val="ru-RU"/>
              </w:rPr>
              <w:br/>
            </w:r>
            <w:r w:rsidRPr="00A11C5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https://multiurok.ru/</w:t>
            </w:r>
          </w:p>
        </w:tc>
      </w:tr>
      <w:tr w:rsidR="00802122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8" w:after="0" w:line="245" w:lineRule="auto"/>
              <w:ind w:left="72" w:right="144"/>
            </w:pPr>
            <w:r w:rsidRPr="00A11C5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Погода и термометр. Наблюдение за погодой своего края.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Сезонные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изменения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природе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06.12.2022 13.12.2022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Pr="00A11C5A" w:rsidRDefault="004F3E75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A11C5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Экскурсии по теме «Сезонные изменения в природе, наблюдение за погодой»;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https://multiurok.ru/</w:t>
            </w:r>
          </w:p>
        </w:tc>
      </w:tr>
      <w:tr w:rsidR="00802122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Pr="00A11C5A" w:rsidRDefault="004F3E75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A11C5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Взаимосвязи между человеком и природой. Правила нравственного и безопасного поведения в природе.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16.12.2022 23.12.2022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Pr="00A11C5A" w:rsidRDefault="004F3E75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A11C5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Учебный диалог по теме «Почему люди должны оберегать и охранять природу»;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Pr="00A11C5A" w:rsidRDefault="004F3E75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A11C5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A11C5A">
              <w:rPr>
                <w:lang w:val="ru-RU"/>
              </w:rPr>
              <w:br/>
            </w:r>
            <w:proofErr w:type="spellStart"/>
            <w:r w:rsidRPr="00A11C5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использованием«Оценочного</w:t>
            </w:r>
            <w:proofErr w:type="spellEnd"/>
            <w:r w:rsidRPr="00A11C5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11C5A">
              <w:rPr>
                <w:lang w:val="ru-RU"/>
              </w:rPr>
              <w:br/>
            </w:r>
            <w:r w:rsidRPr="00A11C5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https://multiurok.ru/</w:t>
            </w:r>
          </w:p>
        </w:tc>
      </w:tr>
      <w:tr w:rsidR="00802122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2.5.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Pr="00A11C5A" w:rsidRDefault="004F3E75">
            <w:pPr>
              <w:autoSpaceDE w:val="0"/>
              <w:autoSpaceDN w:val="0"/>
              <w:spacing w:before="64" w:after="0" w:line="252" w:lineRule="auto"/>
              <w:ind w:left="72" w:right="576"/>
              <w:rPr>
                <w:lang w:val="ru-RU"/>
              </w:rPr>
            </w:pPr>
            <w:r w:rsidRPr="00A11C5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Растения ближайшего окружения (узнавание, называние, краткое  описание).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27.12.2022 17.01.2023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Pr="00A11C5A" w:rsidRDefault="004F3E75">
            <w:pPr>
              <w:autoSpaceDE w:val="0"/>
              <w:autoSpaceDN w:val="0"/>
              <w:spacing w:before="76" w:after="0" w:line="250" w:lineRule="auto"/>
              <w:ind w:left="72" w:right="864"/>
              <w:rPr>
                <w:lang w:val="ru-RU"/>
              </w:rPr>
            </w:pPr>
            <w:r w:rsidRPr="00A11C5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Экскурсия; </w:t>
            </w:r>
            <w:r w:rsidRPr="00A11C5A">
              <w:rPr>
                <w:lang w:val="ru-RU"/>
              </w:rPr>
              <w:br/>
            </w:r>
            <w:r w:rsidRPr="00A11C5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Сравнение внешнего вида деревьев, кустарников, трав; Определение названия по внешнему виду дерева;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http://kopilurokov.ru</w:t>
            </w:r>
          </w:p>
        </w:tc>
      </w:tr>
      <w:tr w:rsidR="00802122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2.6.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Pr="00A11C5A" w:rsidRDefault="004F3E75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A11C5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Лиственные и хвойные растения. Дикорастущие и культурные растения.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20.01.2023 31.01.2023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Pr="00A11C5A" w:rsidRDefault="004F3E75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A11C5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Определение названия по внешнему виду дерева; </w:t>
            </w:r>
            <w:r w:rsidRPr="00A11C5A">
              <w:rPr>
                <w:lang w:val="ru-RU"/>
              </w:rPr>
              <w:br/>
            </w:r>
            <w:r w:rsidRPr="00A11C5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с иллюстративным материалом: деление растений на две группы — дикорастущие и культурные;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8" w:after="0" w:line="247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http://kopilurokov.ru</w:t>
            </w:r>
          </w:p>
        </w:tc>
      </w:tr>
      <w:tr w:rsidR="00802122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2.7.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Pr="00A11C5A" w:rsidRDefault="004F3E75">
            <w:pPr>
              <w:autoSpaceDE w:val="0"/>
              <w:autoSpaceDN w:val="0"/>
              <w:spacing w:before="78" w:after="0" w:line="247" w:lineRule="auto"/>
              <w:ind w:left="72" w:right="134"/>
              <w:jc w:val="both"/>
              <w:rPr>
                <w:lang w:val="ru-RU"/>
              </w:rPr>
            </w:pPr>
            <w:r w:rsidRPr="00A11C5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Части растения (называние, краткая характеристика значения для жизни растения): корень, стебель, лист, цветок, плод, семя.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03.02.2023 21.02.2023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Pr="00A11C5A" w:rsidRDefault="004F3E75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A11C5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Рассматривание и зарисовка разнообразия частей растения: разные листья, разные цветки и плоды, разные </w:t>
            </w:r>
            <w:r w:rsidRPr="00A11C5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корни (по выбору);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8" w:after="0" w:line="247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http://kopilurokov.ru</w:t>
            </w:r>
          </w:p>
        </w:tc>
      </w:tr>
      <w:tr w:rsidR="00802122">
        <w:trPr>
          <w:trHeight w:hRule="exact" w:val="13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2.8.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Pr="00A11C5A" w:rsidRDefault="004F3E75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A11C5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Комнатные растения, правила содержания и ухода.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24.02.2023 03.03.2023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Pr="00A11C5A" w:rsidRDefault="004F3E75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A11C5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 по теме «Учимся ухаживать за растениями уголка природы»;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Pr="00A11C5A" w:rsidRDefault="004F3E75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A11C5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</w:t>
            </w:r>
            <w:r w:rsidRPr="00A11C5A">
              <w:rPr>
                <w:lang w:val="ru-RU"/>
              </w:rPr>
              <w:br/>
            </w:r>
            <w:r w:rsidRPr="00A11C5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A11C5A">
              <w:rPr>
                <w:lang w:val="ru-RU"/>
              </w:rPr>
              <w:br/>
            </w:r>
            <w:r w:rsidRPr="00A11C5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A11C5A">
              <w:rPr>
                <w:lang w:val="ru-RU"/>
              </w:rPr>
              <w:br/>
            </w:r>
            <w:proofErr w:type="spellStart"/>
            <w:r w:rsidRPr="00A11C5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использованием«Оценочного</w:t>
            </w:r>
            <w:proofErr w:type="spellEnd"/>
            <w:r w:rsidRPr="00A11C5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11C5A">
              <w:rPr>
                <w:lang w:val="ru-RU"/>
              </w:rPr>
              <w:br/>
            </w:r>
            <w:r w:rsidRPr="00A11C5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https://multiurok.ru/</w:t>
            </w:r>
          </w:p>
        </w:tc>
      </w:tr>
      <w:tr w:rsidR="00802122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2.9.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Pr="00A11C5A" w:rsidRDefault="004F3E75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A11C5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Разные группы животных (звери, насекомые, птицы, рыбы и др.).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07.03.2023 17.03.2023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Pr="00A11C5A" w:rsidRDefault="004F3E75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A11C5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Игра-соревнование по теме «Кто больше назовёт насекомых (птиц, зверей…)»; </w:t>
            </w:r>
            <w:r w:rsidRPr="00A11C5A">
              <w:rPr>
                <w:lang w:val="ru-RU"/>
              </w:rPr>
              <w:br/>
            </w:r>
            <w:r w:rsidRPr="00A11C5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Наблюдения за поведением животных в естественных условиях: повадки птиц, движения зверей, условия обитаний насекомых (во время экскурсий, целевых прогулок, просмотра видеоматериалов);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6" w:after="0" w:line="250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https://multiurok.ru/</w:t>
            </w:r>
          </w:p>
        </w:tc>
      </w:tr>
      <w:tr w:rsidR="00802122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2.10.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Pr="00A11C5A" w:rsidRDefault="004F3E75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A11C5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Домашние и дикие животные (различия в условиях жизни).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04.04.2023 11.04.2023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Pr="00A11C5A" w:rsidRDefault="004F3E75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A11C5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Логическая задача: найди ошибку в иллюстрациях — какое животное попало в эту группу неправильно;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Pr="00A11C5A" w:rsidRDefault="004F3E75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A11C5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A11C5A">
              <w:rPr>
                <w:lang w:val="ru-RU"/>
              </w:rPr>
              <w:br/>
            </w:r>
            <w:proofErr w:type="spellStart"/>
            <w:r w:rsidRPr="00A11C5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использованием«Оценочного</w:t>
            </w:r>
            <w:proofErr w:type="spellEnd"/>
            <w:r w:rsidRPr="00A11C5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11C5A">
              <w:rPr>
                <w:lang w:val="ru-RU"/>
              </w:rPr>
              <w:br/>
            </w:r>
            <w:r w:rsidRPr="00A11C5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https://multiurok.ru/</w:t>
            </w:r>
          </w:p>
        </w:tc>
      </w:tr>
      <w:tr w:rsidR="00802122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2.11.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Забота о домашних питомцах.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14.04.2023 21.04.2023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Pr="00A11C5A" w:rsidRDefault="004F3E75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A11C5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Рассказы детей по теме «Мой домашний питомец»;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Pr="00A11C5A" w:rsidRDefault="004F3E75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A11C5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A11C5A">
              <w:rPr>
                <w:lang w:val="ru-RU"/>
              </w:rPr>
              <w:br/>
            </w:r>
            <w:proofErr w:type="spellStart"/>
            <w:r w:rsidRPr="00A11C5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использованием«Оценочного</w:t>
            </w:r>
            <w:proofErr w:type="spellEnd"/>
            <w:r w:rsidRPr="00A11C5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11C5A">
              <w:rPr>
                <w:lang w:val="ru-RU"/>
              </w:rPr>
              <w:br/>
            </w:r>
            <w:r w:rsidRPr="00A11C5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https://multiurok.ru/</w:t>
            </w:r>
          </w:p>
        </w:tc>
      </w:tr>
      <w:tr w:rsidR="00802122">
        <w:trPr>
          <w:trHeight w:hRule="exact" w:val="348"/>
        </w:trPr>
        <w:tc>
          <w:tcPr>
            <w:tcW w:w="4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37</w:t>
            </w:r>
          </w:p>
        </w:tc>
        <w:tc>
          <w:tcPr>
            <w:tcW w:w="10484" w:type="dxa"/>
            <w:gridSpan w:val="6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802122"/>
        </w:tc>
      </w:tr>
      <w:tr w:rsidR="00802122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3.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Правила безопасной жизни.</w:t>
            </w:r>
          </w:p>
        </w:tc>
      </w:tr>
    </w:tbl>
    <w:p w:rsidR="00802122" w:rsidRDefault="00802122">
      <w:pPr>
        <w:autoSpaceDE w:val="0"/>
        <w:autoSpaceDN w:val="0"/>
        <w:spacing w:after="0" w:line="14" w:lineRule="exact"/>
      </w:pPr>
    </w:p>
    <w:p w:rsidR="00802122" w:rsidRDefault="00802122">
      <w:pPr>
        <w:sectPr w:rsidR="00802122">
          <w:pgSz w:w="16840" w:h="11900"/>
          <w:pgMar w:top="284" w:right="640" w:bottom="68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802122" w:rsidRDefault="0080212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022"/>
        <w:gridCol w:w="528"/>
        <w:gridCol w:w="1106"/>
        <w:gridCol w:w="1140"/>
        <w:gridCol w:w="864"/>
        <w:gridCol w:w="4636"/>
        <w:gridCol w:w="1272"/>
        <w:gridCol w:w="1466"/>
      </w:tblGrid>
      <w:tr w:rsidR="00802122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Pr="00A11C5A" w:rsidRDefault="004F3E75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A11C5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Необходимость соблюдения режима дня, правил здорового питания и личной гигиены.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25.04.2023 28.04.2023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Pr="00A11C5A" w:rsidRDefault="004F3E75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A11C5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Беседа по теме «Что такое режим дня»: обсуждение режима дня первоклассника;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Pr="00A11C5A" w:rsidRDefault="004F3E75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A11C5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A11C5A">
              <w:rPr>
                <w:lang w:val="ru-RU"/>
              </w:rPr>
              <w:br/>
            </w:r>
            <w:proofErr w:type="spellStart"/>
            <w:r w:rsidRPr="00A11C5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использованием«Оценочного</w:t>
            </w:r>
            <w:proofErr w:type="spellEnd"/>
            <w:r w:rsidRPr="00A11C5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11C5A">
              <w:rPr>
                <w:lang w:val="ru-RU"/>
              </w:rPr>
              <w:br/>
            </w:r>
            <w:r w:rsidRPr="00A11C5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https://multiurok.ru/</w:t>
            </w:r>
          </w:p>
        </w:tc>
      </w:tr>
      <w:tr w:rsidR="00802122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Pr="00A11C5A" w:rsidRDefault="004F3E75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A11C5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Правила безопасности в быту: пользование </w:t>
            </w:r>
            <w:r w:rsidRPr="00A11C5A">
              <w:rPr>
                <w:lang w:val="ru-RU"/>
              </w:rPr>
              <w:br/>
            </w:r>
            <w:r w:rsidRPr="00A11C5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бытовыми </w:t>
            </w:r>
            <w:proofErr w:type="spellStart"/>
            <w:r w:rsidRPr="00A11C5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электро</w:t>
            </w:r>
            <w:proofErr w:type="spellEnd"/>
            <w:r w:rsidRPr="00A11C5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приборами, газовыми плитами.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05.05.2023 12.05.2023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Практическое занятие в кабинете;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https://multiurok.ru/</w:t>
            </w:r>
          </w:p>
        </w:tc>
      </w:tr>
      <w:tr w:rsidR="00802122">
        <w:trPr>
          <w:trHeight w:hRule="exact" w:val="7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Pr="00A11C5A" w:rsidRDefault="004F3E75">
            <w:pPr>
              <w:autoSpaceDE w:val="0"/>
              <w:autoSpaceDN w:val="0"/>
              <w:spacing w:before="78" w:after="0" w:line="247" w:lineRule="auto"/>
              <w:ind w:left="72" w:right="432"/>
              <w:rPr>
                <w:lang w:val="ru-RU"/>
              </w:rPr>
            </w:pPr>
            <w:r w:rsidRPr="00A11C5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Дорога от дома до школы. Правила безопасного поведения пешехода (дорожные знаки, дорожная разметка, дорожные сигналы).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19.05.2023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Практическое занятие в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кабинете;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Тестирование;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https://multiurok.ru/</w:t>
            </w:r>
          </w:p>
        </w:tc>
      </w:tr>
      <w:tr w:rsidR="00802122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Pr="00A11C5A" w:rsidRDefault="004F3E75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A11C5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Безопасность в сети Интернет (электронный дневник и электронные ресурсы школы) в условиях </w:t>
            </w:r>
            <w:r w:rsidRPr="00A11C5A">
              <w:rPr>
                <w:lang w:val="ru-RU"/>
              </w:rPr>
              <w:br/>
            </w:r>
            <w:r w:rsidRPr="00A11C5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контролируемого доступа в Интернет.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23.05.2023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Практическое занятие в кабинете;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Pr="00A11C5A" w:rsidRDefault="004F3E75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A11C5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A11C5A">
              <w:rPr>
                <w:lang w:val="ru-RU"/>
              </w:rPr>
              <w:br/>
            </w:r>
            <w:proofErr w:type="spellStart"/>
            <w:r w:rsidRPr="00A11C5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использованием«Оценочного</w:t>
            </w:r>
            <w:proofErr w:type="spellEnd"/>
            <w:r w:rsidRPr="00A11C5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11C5A">
              <w:rPr>
                <w:lang w:val="ru-RU"/>
              </w:rPr>
              <w:br/>
            </w:r>
            <w:r w:rsidRPr="00A11C5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https://multiurok.ru/</w:t>
            </w:r>
          </w:p>
        </w:tc>
      </w:tr>
      <w:tr w:rsidR="00802122">
        <w:trPr>
          <w:trHeight w:hRule="exact" w:val="348"/>
        </w:trPr>
        <w:tc>
          <w:tcPr>
            <w:tcW w:w="4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0484" w:type="dxa"/>
            <w:gridSpan w:val="6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802122"/>
        </w:tc>
      </w:tr>
      <w:tr w:rsidR="00802122">
        <w:trPr>
          <w:trHeight w:hRule="exact" w:val="348"/>
        </w:trPr>
        <w:tc>
          <w:tcPr>
            <w:tcW w:w="4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Резервное время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0484" w:type="dxa"/>
            <w:gridSpan w:val="6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802122"/>
        </w:tc>
      </w:tr>
      <w:tr w:rsidR="00802122">
        <w:trPr>
          <w:trHeight w:hRule="exact" w:val="328"/>
        </w:trPr>
        <w:tc>
          <w:tcPr>
            <w:tcW w:w="4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Pr="00A11C5A" w:rsidRDefault="004F3E75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A11C5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66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53</w:t>
            </w:r>
          </w:p>
        </w:tc>
        <w:tc>
          <w:tcPr>
            <w:tcW w:w="82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802122"/>
        </w:tc>
      </w:tr>
    </w:tbl>
    <w:p w:rsidR="00802122" w:rsidRDefault="00802122">
      <w:pPr>
        <w:autoSpaceDE w:val="0"/>
        <w:autoSpaceDN w:val="0"/>
        <w:spacing w:after="0" w:line="14" w:lineRule="exact"/>
      </w:pPr>
    </w:p>
    <w:p w:rsidR="00802122" w:rsidRDefault="00802122">
      <w:pPr>
        <w:sectPr w:rsidR="00802122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802122" w:rsidRDefault="00802122">
      <w:pPr>
        <w:autoSpaceDE w:val="0"/>
        <w:autoSpaceDN w:val="0"/>
        <w:spacing w:after="78" w:line="220" w:lineRule="exact"/>
      </w:pPr>
    </w:p>
    <w:p w:rsidR="00802122" w:rsidRDefault="004F3E75">
      <w:pPr>
        <w:autoSpaceDE w:val="0"/>
        <w:autoSpaceDN w:val="0"/>
        <w:spacing w:after="318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ПОУРОЧНОЕ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0"/>
        <w:gridCol w:w="3120"/>
        <w:gridCol w:w="726"/>
        <w:gridCol w:w="1608"/>
        <w:gridCol w:w="1656"/>
        <w:gridCol w:w="1226"/>
        <w:gridCol w:w="1810"/>
      </w:tblGrid>
      <w:tr w:rsidR="00802122">
        <w:trPr>
          <w:trHeight w:hRule="exact" w:val="488"/>
        </w:trPr>
        <w:tc>
          <w:tcPr>
            <w:tcW w:w="5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62" w:lineRule="auto"/>
              <w:ind w:left="70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1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3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8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Виды, формы контроля</w:t>
            </w:r>
          </w:p>
        </w:tc>
      </w:tr>
      <w:tr w:rsidR="00802122">
        <w:trPr>
          <w:trHeight w:hRule="exact" w:val="822"/>
        </w:trPr>
        <w:tc>
          <w:tcPr>
            <w:tcW w:w="1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122" w:rsidRDefault="00802122"/>
        </w:tc>
        <w:tc>
          <w:tcPr>
            <w:tcW w:w="1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122" w:rsidRDefault="00802122"/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122" w:rsidRDefault="00802122"/>
        </w:tc>
        <w:tc>
          <w:tcPr>
            <w:tcW w:w="1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122" w:rsidRDefault="00802122"/>
        </w:tc>
      </w:tr>
      <w:tr w:rsidR="00802122">
        <w:trPr>
          <w:trHeight w:hRule="exact" w:val="822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62" w:lineRule="auto"/>
              <w:ind w:left="70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Вводный урок. Задавайте вопросы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02.09.2022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802122">
        <w:trPr>
          <w:trHeight w:hRule="exact" w:val="488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06.09.2022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802122">
        <w:trPr>
          <w:trHeight w:hRule="exact" w:val="822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Pr="00A11C5A" w:rsidRDefault="004F3E75">
            <w:pPr>
              <w:autoSpaceDE w:val="0"/>
              <w:autoSpaceDN w:val="0"/>
              <w:spacing w:before="98" w:after="0" w:line="262" w:lineRule="auto"/>
              <w:ind w:left="70" w:right="576"/>
              <w:rPr>
                <w:lang w:val="ru-RU"/>
              </w:rPr>
            </w:pPr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Что мы знаем о народах России?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09.09.2022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tabs>
                <w:tab w:val="left" w:pos="154"/>
              </w:tabs>
              <w:autoSpaceDE w:val="0"/>
              <w:autoSpaceDN w:val="0"/>
              <w:spacing w:before="98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802122">
        <w:trPr>
          <w:trHeight w:hRule="exact" w:val="822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Pr="00A11C5A" w:rsidRDefault="004F3E75">
            <w:pPr>
              <w:autoSpaceDE w:val="0"/>
              <w:autoSpaceDN w:val="0"/>
              <w:spacing w:before="96" w:after="0" w:line="230" w:lineRule="auto"/>
              <w:ind w:left="70"/>
              <w:rPr>
                <w:lang w:val="ru-RU"/>
              </w:rPr>
            </w:pPr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Что мы знаем о Москве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13.09.2022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tabs>
                <w:tab w:val="left" w:pos="154"/>
              </w:tabs>
              <w:autoSpaceDE w:val="0"/>
              <w:autoSpaceDN w:val="0"/>
              <w:spacing w:before="96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802122" w:rsidRPr="00A11C5A">
        <w:trPr>
          <w:trHeight w:hRule="exact" w:val="1488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62" w:lineRule="auto"/>
              <w:ind w:left="70" w:right="100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Проект «Моя малая Родина».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16.09.2022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Pr="00A11C5A" w:rsidRDefault="004F3E75">
            <w:pPr>
              <w:autoSpaceDE w:val="0"/>
              <w:autoSpaceDN w:val="0"/>
              <w:spacing w:before="96" w:after="0"/>
              <w:ind w:left="154" w:hanging="154"/>
              <w:rPr>
                <w:lang w:val="ru-RU"/>
              </w:rPr>
            </w:pPr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Самооценка с </w:t>
            </w:r>
            <w:r w:rsidRPr="00A11C5A">
              <w:rPr>
                <w:lang w:val="ru-RU"/>
              </w:rPr>
              <w:br/>
            </w:r>
            <w:proofErr w:type="spellStart"/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использованием«Оценочного</w:t>
            </w:r>
            <w:proofErr w:type="spellEnd"/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1C5A">
              <w:rPr>
                <w:lang w:val="ru-RU"/>
              </w:rPr>
              <w:br/>
            </w:r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802122">
        <w:trPr>
          <w:trHeight w:hRule="exact" w:val="488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Pr="00A11C5A" w:rsidRDefault="004F3E75">
            <w:pPr>
              <w:autoSpaceDE w:val="0"/>
              <w:autoSpaceDN w:val="0"/>
              <w:spacing w:before="98" w:after="0" w:line="230" w:lineRule="auto"/>
              <w:ind w:left="70"/>
              <w:rPr>
                <w:lang w:val="ru-RU"/>
              </w:rPr>
            </w:pPr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Что у нас над головой?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20.09.2022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802122">
        <w:trPr>
          <w:trHeight w:hRule="exact" w:val="14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Pr="00A11C5A" w:rsidRDefault="004F3E75">
            <w:pPr>
              <w:autoSpaceDE w:val="0"/>
              <w:autoSpaceDN w:val="0"/>
              <w:spacing w:before="98" w:after="0"/>
              <w:ind w:left="70" w:right="720"/>
              <w:rPr>
                <w:lang w:val="ru-RU"/>
              </w:rPr>
            </w:pPr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Что у нас под ногами? Практическая </w:t>
            </w:r>
            <w:proofErr w:type="spellStart"/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работа«Распознавание</w:t>
            </w:r>
            <w:proofErr w:type="spellEnd"/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видов камней».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23.09.2022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tabs>
                <w:tab w:val="left" w:pos="154"/>
              </w:tabs>
              <w:autoSpaceDE w:val="0"/>
              <w:autoSpaceDN w:val="0"/>
              <w:spacing w:before="98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802122">
        <w:trPr>
          <w:trHeight w:hRule="exact" w:val="1488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Pr="00A11C5A" w:rsidRDefault="004F3E75">
            <w:pPr>
              <w:autoSpaceDE w:val="0"/>
              <w:autoSpaceDN w:val="0"/>
              <w:spacing w:before="96" w:after="0"/>
              <w:ind w:left="70" w:right="432"/>
              <w:rPr>
                <w:lang w:val="ru-RU"/>
              </w:rPr>
            </w:pPr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Что общего у разных </w:t>
            </w:r>
            <w:r w:rsidRPr="00A11C5A">
              <w:rPr>
                <w:lang w:val="ru-RU"/>
              </w:rPr>
              <w:br/>
            </w:r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растений? Практическая работа «Распознавание частей </w:t>
            </w:r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растений»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27.09.2022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tabs>
                <w:tab w:val="left" w:pos="154"/>
              </w:tabs>
              <w:autoSpaceDE w:val="0"/>
              <w:autoSpaceDN w:val="0"/>
              <w:spacing w:before="96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802122">
        <w:trPr>
          <w:trHeight w:hRule="exact" w:val="1488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Pr="00A11C5A" w:rsidRDefault="004F3E75">
            <w:pPr>
              <w:autoSpaceDE w:val="0"/>
              <w:autoSpaceDN w:val="0"/>
              <w:spacing w:before="98" w:after="0" w:line="230" w:lineRule="auto"/>
              <w:ind w:left="70"/>
              <w:rPr>
                <w:lang w:val="ru-RU"/>
              </w:rPr>
            </w:pPr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Что растет на подоконнике?</w:t>
            </w:r>
          </w:p>
          <w:p w:rsidR="00802122" w:rsidRPr="00A11C5A" w:rsidRDefault="004F3E75">
            <w:pPr>
              <w:autoSpaceDE w:val="0"/>
              <w:autoSpaceDN w:val="0"/>
              <w:spacing w:before="68" w:after="0" w:line="271" w:lineRule="auto"/>
              <w:ind w:left="70" w:right="144"/>
              <w:rPr>
                <w:lang w:val="ru-RU"/>
              </w:rPr>
            </w:pPr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</w:t>
            </w:r>
            <w:r w:rsidRPr="00A11C5A">
              <w:rPr>
                <w:lang w:val="ru-RU"/>
              </w:rPr>
              <w:br/>
            </w:r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«Распознавание комнатных растений»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30.09.2022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tabs>
                <w:tab w:val="left" w:pos="154"/>
              </w:tabs>
              <w:autoSpaceDE w:val="0"/>
              <w:autoSpaceDN w:val="0"/>
              <w:spacing w:before="98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802122">
        <w:trPr>
          <w:trHeight w:hRule="exact" w:val="14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Pr="00A11C5A" w:rsidRDefault="004F3E75">
            <w:pPr>
              <w:autoSpaceDE w:val="0"/>
              <w:autoSpaceDN w:val="0"/>
              <w:spacing w:before="98" w:after="0" w:line="230" w:lineRule="auto"/>
              <w:ind w:left="70"/>
              <w:rPr>
                <w:lang w:val="ru-RU"/>
              </w:rPr>
            </w:pPr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Что растет на клумбе?</w:t>
            </w:r>
          </w:p>
          <w:p w:rsidR="00802122" w:rsidRPr="00A11C5A" w:rsidRDefault="004F3E75">
            <w:pPr>
              <w:autoSpaceDE w:val="0"/>
              <w:autoSpaceDN w:val="0"/>
              <w:spacing w:before="70" w:after="0" w:line="271" w:lineRule="auto"/>
              <w:ind w:left="70" w:right="432"/>
              <w:rPr>
                <w:lang w:val="ru-RU"/>
              </w:rPr>
            </w:pPr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</w:t>
            </w:r>
            <w:r w:rsidRPr="00A11C5A">
              <w:rPr>
                <w:lang w:val="ru-RU"/>
              </w:rPr>
              <w:br/>
            </w:r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«Распознавание растений цветника»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04.10.2022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71" w:lineRule="auto"/>
              <w:ind w:left="154" w:right="144" w:hanging="15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работа;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802122">
        <w:trPr>
          <w:trHeight w:hRule="exact" w:val="1488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Pr="00A11C5A" w:rsidRDefault="004F3E75">
            <w:pPr>
              <w:autoSpaceDE w:val="0"/>
              <w:autoSpaceDN w:val="0"/>
              <w:spacing w:before="96" w:after="0" w:line="230" w:lineRule="auto"/>
              <w:ind w:left="70"/>
              <w:rPr>
                <w:lang w:val="ru-RU"/>
              </w:rPr>
            </w:pPr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Что это за листья?</w:t>
            </w:r>
          </w:p>
          <w:p w:rsidR="00802122" w:rsidRPr="00A11C5A" w:rsidRDefault="004F3E75">
            <w:pPr>
              <w:autoSpaceDE w:val="0"/>
              <w:autoSpaceDN w:val="0"/>
              <w:spacing w:before="70" w:after="0" w:line="271" w:lineRule="auto"/>
              <w:ind w:left="70" w:right="144"/>
              <w:rPr>
                <w:lang w:val="ru-RU"/>
              </w:rPr>
            </w:pPr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</w:t>
            </w:r>
            <w:r w:rsidRPr="00A11C5A">
              <w:rPr>
                <w:lang w:val="ru-RU"/>
              </w:rPr>
              <w:br/>
            </w:r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«Распознавание лиственных растений»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07.10.2022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tabs>
                <w:tab w:val="left" w:pos="154"/>
              </w:tabs>
              <w:autoSpaceDE w:val="0"/>
              <w:autoSpaceDN w:val="0"/>
              <w:spacing w:before="96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802122">
        <w:trPr>
          <w:trHeight w:hRule="exact" w:val="1136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Pr="00A11C5A" w:rsidRDefault="004F3E75">
            <w:pPr>
              <w:autoSpaceDE w:val="0"/>
              <w:autoSpaceDN w:val="0"/>
              <w:spacing w:before="98" w:after="0" w:line="271" w:lineRule="auto"/>
              <w:ind w:left="70" w:right="288"/>
              <w:rPr>
                <w:lang w:val="ru-RU"/>
              </w:rPr>
            </w:pPr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«Распознавание Что такое хвоинки? Практическая </w:t>
            </w:r>
            <w:r w:rsidRPr="00A11C5A">
              <w:rPr>
                <w:lang w:val="ru-RU"/>
              </w:rPr>
              <w:br/>
            </w:r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работа хвойных растений»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11.10.2022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71" w:lineRule="auto"/>
              <w:ind w:left="154" w:right="144" w:hanging="15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работа;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</w:tbl>
    <w:p w:rsidR="00802122" w:rsidRDefault="00802122">
      <w:pPr>
        <w:autoSpaceDE w:val="0"/>
        <w:autoSpaceDN w:val="0"/>
        <w:spacing w:after="0" w:line="14" w:lineRule="exact"/>
      </w:pPr>
    </w:p>
    <w:p w:rsidR="00802122" w:rsidRDefault="00802122">
      <w:pPr>
        <w:sectPr w:rsidR="00802122">
          <w:pgSz w:w="11900" w:h="16840"/>
          <w:pgMar w:top="298" w:right="556" w:bottom="404" w:left="666" w:header="720" w:footer="720" w:gutter="0"/>
          <w:cols w:space="720" w:equalWidth="0">
            <w:col w:w="10678" w:space="0"/>
          </w:cols>
          <w:docGrid w:linePitch="360"/>
        </w:sectPr>
      </w:pPr>
    </w:p>
    <w:p w:rsidR="00802122" w:rsidRDefault="0080212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0"/>
        <w:gridCol w:w="3120"/>
        <w:gridCol w:w="726"/>
        <w:gridCol w:w="1608"/>
        <w:gridCol w:w="1656"/>
        <w:gridCol w:w="1226"/>
        <w:gridCol w:w="1810"/>
      </w:tblGrid>
      <w:tr w:rsidR="00802122" w:rsidRPr="00A11C5A">
        <w:trPr>
          <w:trHeight w:hRule="exact" w:val="1488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Кто такие насекомые?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14.10.2022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Pr="00A11C5A" w:rsidRDefault="004F3E75">
            <w:pPr>
              <w:autoSpaceDE w:val="0"/>
              <w:autoSpaceDN w:val="0"/>
              <w:spacing w:before="98" w:after="0"/>
              <w:ind w:left="154" w:hanging="154"/>
              <w:rPr>
                <w:lang w:val="ru-RU"/>
              </w:rPr>
            </w:pPr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Самооценка с </w:t>
            </w:r>
            <w:r w:rsidRPr="00A11C5A">
              <w:rPr>
                <w:lang w:val="ru-RU"/>
              </w:rPr>
              <w:br/>
            </w:r>
            <w:proofErr w:type="spellStart"/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использованием«Оценочного</w:t>
            </w:r>
            <w:proofErr w:type="spellEnd"/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1C5A">
              <w:rPr>
                <w:lang w:val="ru-RU"/>
              </w:rPr>
              <w:br/>
            </w:r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802122" w:rsidRPr="00A11C5A">
        <w:trPr>
          <w:trHeight w:hRule="exact" w:val="14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Кто такие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рыбы?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18.10.2022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Pr="00A11C5A" w:rsidRDefault="004F3E75">
            <w:pPr>
              <w:autoSpaceDE w:val="0"/>
              <w:autoSpaceDN w:val="0"/>
              <w:spacing w:before="98" w:after="0"/>
              <w:ind w:left="154" w:hanging="154"/>
              <w:rPr>
                <w:lang w:val="ru-RU"/>
              </w:rPr>
            </w:pPr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Самооценка с </w:t>
            </w:r>
            <w:r w:rsidRPr="00A11C5A">
              <w:rPr>
                <w:lang w:val="ru-RU"/>
              </w:rPr>
              <w:br/>
            </w:r>
            <w:proofErr w:type="spellStart"/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использованием«Оценочного</w:t>
            </w:r>
            <w:proofErr w:type="spellEnd"/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1C5A">
              <w:rPr>
                <w:lang w:val="ru-RU"/>
              </w:rPr>
              <w:br/>
            </w:r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802122">
        <w:trPr>
          <w:trHeight w:hRule="exact" w:val="115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Pr="00A11C5A" w:rsidRDefault="004F3E75">
            <w:pPr>
              <w:autoSpaceDE w:val="0"/>
              <w:autoSpaceDN w:val="0"/>
              <w:spacing w:before="96" w:after="0" w:line="230" w:lineRule="auto"/>
              <w:ind w:left="70"/>
              <w:rPr>
                <w:lang w:val="ru-RU"/>
              </w:rPr>
            </w:pPr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Кто такие птицы?</w:t>
            </w:r>
          </w:p>
          <w:p w:rsidR="00802122" w:rsidRPr="00A11C5A" w:rsidRDefault="004F3E75">
            <w:pPr>
              <w:autoSpaceDE w:val="0"/>
              <w:autoSpaceDN w:val="0"/>
              <w:spacing w:before="70" w:after="0" w:line="262" w:lineRule="auto"/>
              <w:ind w:left="70" w:right="576"/>
              <w:rPr>
                <w:lang w:val="ru-RU"/>
              </w:rPr>
            </w:pPr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</w:t>
            </w:r>
            <w:r w:rsidRPr="00A11C5A">
              <w:rPr>
                <w:lang w:val="ru-RU"/>
              </w:rPr>
              <w:br/>
            </w:r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«Строение пера птицы»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21.10.2022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tabs>
                <w:tab w:val="left" w:pos="154"/>
              </w:tabs>
              <w:autoSpaceDE w:val="0"/>
              <w:autoSpaceDN w:val="0"/>
              <w:spacing w:before="96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802122" w:rsidRPr="00A11C5A">
        <w:trPr>
          <w:trHeight w:hRule="exact" w:val="14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Pr="00A11C5A" w:rsidRDefault="004F3E75">
            <w:pPr>
              <w:autoSpaceDE w:val="0"/>
              <w:autoSpaceDN w:val="0"/>
              <w:spacing w:before="98" w:after="0" w:line="230" w:lineRule="auto"/>
              <w:ind w:left="70"/>
              <w:rPr>
                <w:lang w:val="ru-RU"/>
              </w:rPr>
            </w:pPr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Кто такие звери?</w:t>
            </w:r>
          </w:p>
          <w:p w:rsidR="00802122" w:rsidRPr="00A11C5A" w:rsidRDefault="004F3E75">
            <w:pPr>
              <w:autoSpaceDE w:val="0"/>
              <w:autoSpaceDN w:val="0"/>
              <w:spacing w:before="70" w:after="0" w:line="262" w:lineRule="auto"/>
              <w:ind w:left="70" w:right="288"/>
              <w:rPr>
                <w:lang w:val="ru-RU"/>
              </w:rPr>
            </w:pPr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 «</w:t>
            </w:r>
            <w:r w:rsidRPr="00A11C5A">
              <w:rPr>
                <w:lang w:val="ru-RU"/>
              </w:rPr>
              <w:br/>
            </w:r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Строение шерсти зверей »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25.10.2022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Pr="00A11C5A" w:rsidRDefault="004F3E75">
            <w:pPr>
              <w:autoSpaceDE w:val="0"/>
              <w:autoSpaceDN w:val="0"/>
              <w:spacing w:before="98" w:after="0"/>
              <w:ind w:left="154" w:hanging="154"/>
              <w:rPr>
                <w:lang w:val="ru-RU"/>
              </w:rPr>
            </w:pPr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Самооценка с </w:t>
            </w:r>
            <w:r w:rsidRPr="00A11C5A">
              <w:rPr>
                <w:lang w:val="ru-RU"/>
              </w:rPr>
              <w:br/>
            </w:r>
            <w:proofErr w:type="spellStart"/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использованием«Оценочного</w:t>
            </w:r>
            <w:proofErr w:type="spellEnd"/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1C5A">
              <w:rPr>
                <w:lang w:val="ru-RU"/>
              </w:rPr>
              <w:br/>
            </w:r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802122" w:rsidRPr="00A11C5A">
        <w:trPr>
          <w:trHeight w:hRule="exact" w:val="1488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Что окружает нас дома?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28.10.2022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Pr="00A11C5A" w:rsidRDefault="004F3E75">
            <w:pPr>
              <w:autoSpaceDE w:val="0"/>
              <w:autoSpaceDN w:val="0"/>
              <w:spacing w:before="96" w:after="0" w:line="278" w:lineRule="auto"/>
              <w:ind w:left="154" w:hanging="154"/>
              <w:rPr>
                <w:lang w:val="ru-RU"/>
              </w:rPr>
            </w:pPr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Самооценка с </w:t>
            </w:r>
            <w:r w:rsidRPr="00A11C5A">
              <w:rPr>
                <w:lang w:val="ru-RU"/>
              </w:rPr>
              <w:br/>
            </w:r>
            <w:proofErr w:type="spellStart"/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использованием«Оценочного</w:t>
            </w:r>
            <w:proofErr w:type="spellEnd"/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1C5A">
              <w:rPr>
                <w:lang w:val="ru-RU"/>
              </w:rPr>
              <w:br/>
            </w:r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802122">
        <w:trPr>
          <w:trHeight w:hRule="exact" w:val="488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Что умеет компьютер?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08.11.2022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Тестирование;</w:t>
            </w:r>
          </w:p>
        </w:tc>
      </w:tr>
      <w:tr w:rsidR="00802122" w:rsidRPr="00A11C5A">
        <w:trPr>
          <w:trHeight w:hRule="exact" w:val="14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Pr="00A11C5A" w:rsidRDefault="004F3E75">
            <w:pPr>
              <w:autoSpaceDE w:val="0"/>
              <w:autoSpaceDN w:val="0"/>
              <w:spacing w:before="98" w:after="0" w:line="262" w:lineRule="auto"/>
              <w:ind w:left="70" w:right="144"/>
              <w:rPr>
                <w:lang w:val="ru-RU"/>
              </w:rPr>
            </w:pPr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Что вокруг нас может быть опасным?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11.11.2022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Pr="00A11C5A" w:rsidRDefault="004F3E75">
            <w:pPr>
              <w:autoSpaceDE w:val="0"/>
              <w:autoSpaceDN w:val="0"/>
              <w:spacing w:before="98" w:after="0"/>
              <w:ind w:left="154" w:hanging="154"/>
              <w:rPr>
                <w:lang w:val="ru-RU"/>
              </w:rPr>
            </w:pPr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Самооценка с </w:t>
            </w:r>
            <w:r w:rsidRPr="00A11C5A">
              <w:rPr>
                <w:lang w:val="ru-RU"/>
              </w:rPr>
              <w:br/>
            </w:r>
            <w:proofErr w:type="spellStart"/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использованием«Оценочного</w:t>
            </w:r>
            <w:proofErr w:type="spellEnd"/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1C5A">
              <w:rPr>
                <w:lang w:val="ru-RU"/>
              </w:rPr>
              <w:br/>
            </w:r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802122">
        <w:trPr>
          <w:trHeight w:hRule="exact" w:val="822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Pr="00A11C5A" w:rsidRDefault="004F3E75">
            <w:pPr>
              <w:autoSpaceDE w:val="0"/>
              <w:autoSpaceDN w:val="0"/>
              <w:spacing w:before="96" w:after="0" w:line="262" w:lineRule="auto"/>
              <w:ind w:left="70" w:right="864"/>
              <w:rPr>
                <w:lang w:val="ru-RU"/>
              </w:rPr>
            </w:pPr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 что похожа наша планета?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15.11.2022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tabs>
                <w:tab w:val="left" w:pos="154"/>
              </w:tabs>
              <w:autoSpaceDE w:val="0"/>
              <w:autoSpaceDN w:val="0"/>
              <w:spacing w:before="96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802122">
        <w:trPr>
          <w:trHeight w:hRule="exact" w:val="1488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Pr="00A11C5A" w:rsidRDefault="004F3E7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lang w:val="ru-RU"/>
              </w:rPr>
            </w:pPr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Проверочная работа по разделу «Кто и </w:t>
            </w:r>
            <w:proofErr w:type="gramStart"/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Что</w:t>
            </w:r>
            <w:proofErr w:type="gramEnd"/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?».</w:t>
            </w:r>
          </w:p>
          <w:p w:rsidR="00802122" w:rsidRPr="00A11C5A" w:rsidRDefault="004F3E75">
            <w:pPr>
              <w:autoSpaceDE w:val="0"/>
              <w:autoSpaceDN w:val="0"/>
              <w:spacing w:before="70" w:after="0" w:line="262" w:lineRule="auto"/>
              <w:ind w:left="70" w:right="144"/>
              <w:rPr>
                <w:lang w:val="ru-RU"/>
              </w:rPr>
            </w:pPr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Презентация проекта «Моя малая родина».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18.11.2022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tabs>
                <w:tab w:val="left" w:pos="154"/>
              </w:tabs>
              <w:autoSpaceDE w:val="0"/>
              <w:autoSpaceDN w:val="0"/>
              <w:spacing w:before="96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Контрольная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802122" w:rsidRPr="00A11C5A">
        <w:trPr>
          <w:trHeight w:hRule="exact" w:val="2156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Pr="00A11C5A" w:rsidRDefault="004F3E75">
            <w:pPr>
              <w:autoSpaceDE w:val="0"/>
              <w:autoSpaceDN w:val="0"/>
              <w:spacing w:before="98" w:after="0" w:line="262" w:lineRule="auto"/>
              <w:ind w:left="70" w:right="576"/>
              <w:rPr>
                <w:lang w:val="ru-RU"/>
              </w:rPr>
            </w:pPr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Проверочная работа по разделу «Кто и </w:t>
            </w:r>
            <w:proofErr w:type="gramStart"/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Что</w:t>
            </w:r>
            <w:proofErr w:type="gramEnd"/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?».</w:t>
            </w:r>
          </w:p>
          <w:p w:rsidR="00802122" w:rsidRPr="00A11C5A" w:rsidRDefault="004F3E75">
            <w:pPr>
              <w:autoSpaceDE w:val="0"/>
              <w:autoSpaceDN w:val="0"/>
              <w:spacing w:before="70" w:after="0" w:line="262" w:lineRule="auto"/>
              <w:ind w:left="70" w:right="144"/>
              <w:rPr>
                <w:lang w:val="ru-RU"/>
              </w:rPr>
            </w:pPr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Презентация проекта «Моя малая родина».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22.11.2022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Pr="00A11C5A" w:rsidRDefault="004F3E75">
            <w:pPr>
              <w:autoSpaceDE w:val="0"/>
              <w:autoSpaceDN w:val="0"/>
              <w:spacing w:before="98" w:after="0" w:line="281" w:lineRule="auto"/>
              <w:ind w:left="154" w:hanging="154"/>
              <w:rPr>
                <w:lang w:val="ru-RU"/>
              </w:rPr>
            </w:pPr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Практическая </w:t>
            </w:r>
            <w:r w:rsidRPr="00A11C5A">
              <w:rPr>
                <w:lang w:val="ru-RU"/>
              </w:rPr>
              <w:br/>
            </w:r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работа; </w:t>
            </w:r>
            <w:r w:rsidRPr="00A11C5A">
              <w:rPr>
                <w:lang w:val="ru-RU"/>
              </w:rPr>
              <w:br/>
            </w:r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A11C5A">
              <w:rPr>
                <w:lang w:val="ru-RU"/>
              </w:rPr>
              <w:br/>
            </w:r>
            <w:proofErr w:type="spellStart"/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использованием«Оценочного</w:t>
            </w:r>
            <w:proofErr w:type="spellEnd"/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1C5A">
              <w:rPr>
                <w:lang w:val="ru-RU"/>
              </w:rPr>
              <w:br/>
            </w:r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802122">
        <w:trPr>
          <w:trHeight w:hRule="exact" w:val="1468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Pr="00A11C5A" w:rsidRDefault="004F3E75">
            <w:pPr>
              <w:autoSpaceDE w:val="0"/>
              <w:autoSpaceDN w:val="0"/>
              <w:spacing w:before="98" w:after="0" w:line="262" w:lineRule="auto"/>
              <w:ind w:left="70" w:right="144"/>
              <w:rPr>
                <w:lang w:val="ru-RU"/>
              </w:rPr>
            </w:pPr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Откуда в наш дом приходит вода и куда она уходит?</w:t>
            </w:r>
          </w:p>
          <w:p w:rsidR="00802122" w:rsidRDefault="004F3E75">
            <w:pPr>
              <w:autoSpaceDE w:val="0"/>
              <w:autoSpaceDN w:val="0"/>
              <w:spacing w:before="70" w:after="0" w:line="262" w:lineRule="auto"/>
              <w:ind w:left="70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работа«Фильтрование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воды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».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25.11.2022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71" w:lineRule="auto"/>
              <w:ind w:left="154" w:right="144" w:hanging="15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работа;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</w:tbl>
    <w:p w:rsidR="00802122" w:rsidRDefault="00802122">
      <w:pPr>
        <w:autoSpaceDE w:val="0"/>
        <w:autoSpaceDN w:val="0"/>
        <w:spacing w:after="0" w:line="14" w:lineRule="exact"/>
      </w:pPr>
    </w:p>
    <w:p w:rsidR="00802122" w:rsidRDefault="00802122">
      <w:pPr>
        <w:sectPr w:rsidR="00802122">
          <w:pgSz w:w="11900" w:h="16840"/>
          <w:pgMar w:top="284" w:right="556" w:bottom="608" w:left="666" w:header="720" w:footer="720" w:gutter="0"/>
          <w:cols w:space="720" w:equalWidth="0">
            <w:col w:w="10678" w:space="0"/>
          </w:cols>
          <w:docGrid w:linePitch="360"/>
        </w:sectPr>
      </w:pPr>
    </w:p>
    <w:p w:rsidR="00802122" w:rsidRDefault="0080212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0"/>
        <w:gridCol w:w="3120"/>
        <w:gridCol w:w="726"/>
        <w:gridCol w:w="1608"/>
        <w:gridCol w:w="1656"/>
        <w:gridCol w:w="1226"/>
        <w:gridCol w:w="1810"/>
      </w:tblGrid>
      <w:tr w:rsidR="00802122" w:rsidRPr="00A11C5A">
        <w:trPr>
          <w:trHeight w:hRule="exact" w:val="1488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Pr="00A11C5A" w:rsidRDefault="004F3E75">
            <w:pPr>
              <w:autoSpaceDE w:val="0"/>
              <w:autoSpaceDN w:val="0"/>
              <w:spacing w:before="98" w:after="0"/>
              <w:ind w:left="70"/>
              <w:rPr>
                <w:lang w:val="ru-RU"/>
              </w:rPr>
            </w:pPr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Откуда в наш дом приходит </w:t>
            </w:r>
            <w:proofErr w:type="spellStart"/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электричество?Практическая</w:t>
            </w:r>
            <w:proofErr w:type="spellEnd"/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работа «Сборка </w:t>
            </w:r>
            <w:r w:rsidRPr="00A11C5A">
              <w:rPr>
                <w:lang w:val="ru-RU"/>
              </w:rPr>
              <w:br/>
            </w:r>
            <w:proofErr w:type="spellStart"/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электроцепи</w:t>
            </w:r>
            <w:proofErr w:type="spellEnd"/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».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29.11.2022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Pr="00A11C5A" w:rsidRDefault="004F3E75">
            <w:pPr>
              <w:autoSpaceDE w:val="0"/>
              <w:autoSpaceDN w:val="0"/>
              <w:spacing w:before="98" w:after="0"/>
              <w:ind w:left="154" w:hanging="154"/>
              <w:rPr>
                <w:lang w:val="ru-RU"/>
              </w:rPr>
            </w:pPr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Самооценка с </w:t>
            </w:r>
            <w:r w:rsidRPr="00A11C5A">
              <w:rPr>
                <w:lang w:val="ru-RU"/>
              </w:rPr>
              <w:br/>
            </w:r>
            <w:proofErr w:type="spellStart"/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использованием«Оценочного</w:t>
            </w:r>
            <w:proofErr w:type="spellEnd"/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1C5A">
              <w:rPr>
                <w:lang w:val="ru-RU"/>
              </w:rPr>
              <w:br/>
            </w:r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802122">
        <w:trPr>
          <w:trHeight w:hRule="exact" w:val="822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Как путешествует письмо?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02.12.2022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tabs>
                <w:tab w:val="left" w:pos="154"/>
              </w:tabs>
              <w:autoSpaceDE w:val="0"/>
              <w:autoSpaceDN w:val="0"/>
              <w:spacing w:before="98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802122">
        <w:trPr>
          <w:trHeight w:hRule="exact" w:val="14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Pr="00A11C5A" w:rsidRDefault="004F3E75">
            <w:pPr>
              <w:autoSpaceDE w:val="0"/>
              <w:autoSpaceDN w:val="0"/>
              <w:spacing w:before="98" w:after="0" w:line="230" w:lineRule="auto"/>
              <w:ind w:left="70"/>
              <w:rPr>
                <w:lang w:val="ru-RU"/>
              </w:rPr>
            </w:pPr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Куда текут реки?</w:t>
            </w:r>
          </w:p>
          <w:p w:rsidR="00802122" w:rsidRPr="00A11C5A" w:rsidRDefault="004F3E75">
            <w:pPr>
              <w:autoSpaceDE w:val="0"/>
              <w:autoSpaceDN w:val="0"/>
              <w:spacing w:before="70" w:after="0" w:line="271" w:lineRule="auto"/>
              <w:ind w:left="70" w:right="432"/>
              <w:rPr>
                <w:lang w:val="ru-RU"/>
              </w:rPr>
            </w:pPr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</w:t>
            </w:r>
            <w:r w:rsidRPr="00A11C5A">
              <w:rPr>
                <w:lang w:val="ru-RU"/>
              </w:rPr>
              <w:br/>
            </w:r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«Изготовление» морской воды»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06.12.2022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71" w:lineRule="auto"/>
              <w:ind w:left="154" w:right="288" w:hanging="15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Зачет;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02122">
        <w:trPr>
          <w:trHeight w:hRule="exact" w:val="115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Pr="00A11C5A" w:rsidRDefault="004F3E75">
            <w:pPr>
              <w:autoSpaceDE w:val="0"/>
              <w:autoSpaceDN w:val="0"/>
              <w:spacing w:before="96" w:after="0" w:line="230" w:lineRule="auto"/>
              <w:ind w:left="70"/>
              <w:rPr>
                <w:lang w:val="ru-RU"/>
              </w:rPr>
            </w:pPr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Откуда берутся снег и лед?</w:t>
            </w:r>
          </w:p>
          <w:p w:rsidR="00802122" w:rsidRPr="00A11C5A" w:rsidRDefault="004F3E75">
            <w:pPr>
              <w:autoSpaceDE w:val="0"/>
              <w:autoSpaceDN w:val="0"/>
              <w:spacing w:before="70" w:after="0" w:line="262" w:lineRule="auto"/>
              <w:ind w:left="70" w:right="288"/>
              <w:rPr>
                <w:lang w:val="ru-RU"/>
              </w:rPr>
            </w:pPr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</w:t>
            </w:r>
            <w:r w:rsidRPr="00A11C5A">
              <w:rPr>
                <w:lang w:val="ru-RU"/>
              </w:rPr>
              <w:br/>
            </w:r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«Опыты со снегом, льдом»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09.12.2022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tabs>
                <w:tab w:val="left" w:pos="154"/>
              </w:tabs>
              <w:autoSpaceDE w:val="0"/>
              <w:autoSpaceDN w:val="0"/>
              <w:spacing w:before="96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802122">
        <w:trPr>
          <w:trHeight w:hRule="exact" w:val="1156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Pr="00A11C5A" w:rsidRDefault="004F3E75">
            <w:pPr>
              <w:autoSpaceDE w:val="0"/>
              <w:autoSpaceDN w:val="0"/>
              <w:spacing w:before="98" w:after="0" w:line="230" w:lineRule="auto"/>
              <w:ind w:left="70"/>
              <w:rPr>
                <w:lang w:val="ru-RU"/>
              </w:rPr>
            </w:pPr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Как живут растения?</w:t>
            </w:r>
          </w:p>
          <w:p w:rsidR="00802122" w:rsidRPr="00A11C5A" w:rsidRDefault="004F3E75">
            <w:pPr>
              <w:autoSpaceDE w:val="0"/>
              <w:autoSpaceDN w:val="0"/>
              <w:spacing w:before="70" w:after="0" w:line="262" w:lineRule="auto"/>
              <w:ind w:left="70"/>
              <w:rPr>
                <w:lang w:val="ru-RU"/>
              </w:rPr>
            </w:pPr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 «Уход за комнатными растениями».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13.12.2022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71" w:lineRule="auto"/>
              <w:ind w:left="154" w:right="144" w:hanging="15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работа;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802122">
        <w:trPr>
          <w:trHeight w:hRule="exact" w:val="488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Как живут животные?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16.12.2022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Тестирование;</w:t>
            </w:r>
          </w:p>
        </w:tc>
      </w:tr>
      <w:tr w:rsidR="00802122">
        <w:trPr>
          <w:trHeight w:hRule="exact" w:val="1156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Pr="00A11C5A" w:rsidRDefault="004F3E75">
            <w:pPr>
              <w:autoSpaceDE w:val="0"/>
              <w:autoSpaceDN w:val="0"/>
              <w:spacing w:before="98" w:after="0" w:line="230" w:lineRule="auto"/>
              <w:ind w:left="70"/>
              <w:rPr>
                <w:lang w:val="ru-RU"/>
              </w:rPr>
            </w:pPr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Как зимой помочь птицам?</w:t>
            </w:r>
          </w:p>
          <w:p w:rsidR="00802122" w:rsidRPr="00A11C5A" w:rsidRDefault="004F3E75">
            <w:pPr>
              <w:autoSpaceDE w:val="0"/>
              <w:autoSpaceDN w:val="0"/>
              <w:spacing w:before="70" w:after="0" w:line="262" w:lineRule="auto"/>
              <w:ind w:left="70" w:right="144"/>
              <w:rPr>
                <w:lang w:val="ru-RU"/>
              </w:rPr>
            </w:pPr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</w:t>
            </w:r>
            <w:r w:rsidRPr="00A11C5A">
              <w:rPr>
                <w:lang w:val="ru-RU"/>
              </w:rPr>
              <w:br/>
            </w:r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«Изготовление кормушки».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20.12.2022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71" w:lineRule="auto"/>
              <w:ind w:left="154" w:right="288" w:hanging="15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Зачет;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02122">
        <w:trPr>
          <w:trHeight w:hRule="exact" w:val="1488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Pr="00A11C5A" w:rsidRDefault="004F3E75">
            <w:pPr>
              <w:autoSpaceDE w:val="0"/>
              <w:autoSpaceDN w:val="0"/>
              <w:spacing w:before="96" w:after="0" w:line="262" w:lineRule="auto"/>
              <w:ind w:left="70" w:right="720"/>
              <w:rPr>
                <w:lang w:val="ru-RU"/>
              </w:rPr>
            </w:pPr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Откуда берётся и куда девается мусор?</w:t>
            </w:r>
          </w:p>
          <w:p w:rsidR="00802122" w:rsidRDefault="004F3E75">
            <w:pPr>
              <w:autoSpaceDE w:val="0"/>
              <w:autoSpaceDN w:val="0"/>
              <w:spacing w:before="70" w:after="0" w:line="262" w:lineRule="auto"/>
              <w:ind w:left="70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работа«Сортировка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мусора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».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23.12.2022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802122">
        <w:trPr>
          <w:trHeight w:hRule="exact" w:val="14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Pr="00A11C5A" w:rsidRDefault="004F3E75">
            <w:pPr>
              <w:autoSpaceDE w:val="0"/>
              <w:autoSpaceDN w:val="0"/>
              <w:spacing w:before="98" w:after="0" w:line="262" w:lineRule="auto"/>
              <w:ind w:left="70" w:right="720"/>
              <w:rPr>
                <w:lang w:val="ru-RU"/>
              </w:rPr>
            </w:pPr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Источник загрязнения нашей планеты.</w:t>
            </w:r>
          </w:p>
          <w:p w:rsidR="00802122" w:rsidRPr="00A11C5A" w:rsidRDefault="004F3E75">
            <w:pPr>
              <w:autoSpaceDE w:val="0"/>
              <w:autoSpaceDN w:val="0"/>
              <w:spacing w:before="70" w:after="0" w:line="262" w:lineRule="auto"/>
              <w:ind w:left="70"/>
              <w:rPr>
                <w:lang w:val="ru-RU"/>
              </w:rPr>
            </w:pPr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</w:t>
            </w:r>
            <w:r w:rsidRPr="00A11C5A">
              <w:rPr>
                <w:lang w:val="ru-RU"/>
              </w:rPr>
              <w:br/>
            </w:r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«Опыты со снеговой водой».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27.12.2022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tabs>
                <w:tab w:val="left" w:pos="154"/>
              </w:tabs>
              <w:autoSpaceDE w:val="0"/>
              <w:autoSpaceDN w:val="0"/>
              <w:spacing w:before="98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802122">
        <w:trPr>
          <w:trHeight w:hRule="exact" w:val="1822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81" w:lineRule="auto"/>
              <w:ind w:left="70" w:right="144"/>
            </w:pPr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Проверим себя и оценим </w:t>
            </w:r>
            <w:r w:rsidRPr="00A11C5A">
              <w:rPr>
                <w:lang w:val="ru-RU"/>
              </w:rPr>
              <w:br/>
            </w:r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свои достижения по </w:t>
            </w:r>
            <w:proofErr w:type="spellStart"/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разделу</w:t>
            </w:r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«Как</w:t>
            </w:r>
            <w:proofErr w:type="spellEnd"/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откуда и куда?»</w:t>
            </w:r>
            <w:r w:rsidRPr="00A11C5A">
              <w:rPr>
                <w:lang w:val="ru-RU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30.12.2022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tabs>
                <w:tab w:val="left" w:pos="154"/>
              </w:tabs>
              <w:autoSpaceDE w:val="0"/>
              <w:autoSpaceDN w:val="0"/>
              <w:spacing w:before="98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Контрольная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802122">
        <w:trPr>
          <w:trHeight w:hRule="exact" w:val="822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Когда учиться интересно?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10.01.2023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tabs>
                <w:tab w:val="left" w:pos="154"/>
              </w:tabs>
              <w:autoSpaceDE w:val="0"/>
              <w:autoSpaceDN w:val="0"/>
              <w:spacing w:before="96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802122">
        <w:trPr>
          <w:trHeight w:hRule="exact" w:val="115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Pr="00A11C5A" w:rsidRDefault="004F3E75">
            <w:pPr>
              <w:autoSpaceDE w:val="0"/>
              <w:autoSpaceDN w:val="0"/>
              <w:spacing w:before="96" w:after="0" w:line="262" w:lineRule="auto"/>
              <w:ind w:left="70" w:right="288"/>
              <w:rPr>
                <w:lang w:val="ru-RU"/>
              </w:rPr>
            </w:pPr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Проект «Мой класс и моя школа».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13.01.2023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71" w:lineRule="auto"/>
              <w:ind w:left="154" w:right="288" w:hanging="15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Зачет;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02122">
        <w:trPr>
          <w:trHeight w:hRule="exact" w:val="488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Когда придет суббота?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17.01.2023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802122">
        <w:trPr>
          <w:trHeight w:hRule="exact" w:val="47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Когда наступит лето?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20.01.2023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</w:tbl>
    <w:p w:rsidR="00802122" w:rsidRDefault="00802122">
      <w:pPr>
        <w:autoSpaceDE w:val="0"/>
        <w:autoSpaceDN w:val="0"/>
        <w:spacing w:after="0" w:line="14" w:lineRule="exact"/>
      </w:pPr>
    </w:p>
    <w:p w:rsidR="00802122" w:rsidRDefault="00802122">
      <w:pPr>
        <w:sectPr w:rsidR="00802122">
          <w:pgSz w:w="11900" w:h="16840"/>
          <w:pgMar w:top="284" w:right="556" w:bottom="376" w:left="666" w:header="720" w:footer="720" w:gutter="0"/>
          <w:cols w:space="720" w:equalWidth="0">
            <w:col w:w="10678" w:space="0"/>
          </w:cols>
          <w:docGrid w:linePitch="360"/>
        </w:sectPr>
      </w:pPr>
    </w:p>
    <w:p w:rsidR="00802122" w:rsidRDefault="0080212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0"/>
        <w:gridCol w:w="3120"/>
        <w:gridCol w:w="726"/>
        <w:gridCol w:w="1608"/>
        <w:gridCol w:w="1656"/>
        <w:gridCol w:w="1226"/>
        <w:gridCol w:w="1810"/>
      </w:tblGrid>
      <w:tr w:rsidR="00802122" w:rsidRPr="00A11C5A">
        <w:trPr>
          <w:trHeight w:hRule="exact" w:val="1822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/>
              <w:ind w:left="70" w:right="288"/>
            </w:pPr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«Определение Северного </w:t>
            </w:r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Ледовитого океана и </w:t>
            </w:r>
            <w:r w:rsidRPr="00A11C5A">
              <w:rPr>
                <w:lang w:val="ru-RU"/>
              </w:rPr>
              <w:br/>
            </w:r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Антарктиды на глобусе».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Где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живут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белые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медведи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?</w:t>
            </w:r>
          </w:p>
          <w:p w:rsidR="00802122" w:rsidRDefault="004F3E75">
            <w:pPr>
              <w:autoSpaceDE w:val="0"/>
              <w:autoSpaceDN w:val="0"/>
              <w:spacing w:before="70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24.01.2023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Pr="00A11C5A" w:rsidRDefault="004F3E75">
            <w:pPr>
              <w:autoSpaceDE w:val="0"/>
              <w:autoSpaceDN w:val="0"/>
              <w:spacing w:before="98" w:after="0"/>
              <w:ind w:left="154" w:hanging="154"/>
              <w:rPr>
                <w:lang w:val="ru-RU"/>
              </w:rPr>
            </w:pPr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Самооценка с </w:t>
            </w:r>
            <w:r w:rsidRPr="00A11C5A">
              <w:rPr>
                <w:lang w:val="ru-RU"/>
              </w:rPr>
              <w:br/>
            </w:r>
            <w:proofErr w:type="spellStart"/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использованием«Оценочного</w:t>
            </w:r>
            <w:proofErr w:type="spellEnd"/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1C5A">
              <w:rPr>
                <w:lang w:val="ru-RU"/>
              </w:rPr>
              <w:br/>
            </w:r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802122">
        <w:trPr>
          <w:trHeight w:hRule="exact" w:val="14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Pr="00A11C5A" w:rsidRDefault="004F3E75">
            <w:pPr>
              <w:autoSpaceDE w:val="0"/>
              <w:autoSpaceDN w:val="0"/>
              <w:spacing w:before="98" w:after="0" w:line="230" w:lineRule="auto"/>
              <w:ind w:left="70"/>
              <w:rPr>
                <w:lang w:val="ru-RU"/>
              </w:rPr>
            </w:pPr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Где живут слоны?</w:t>
            </w:r>
          </w:p>
          <w:p w:rsidR="00802122" w:rsidRPr="00A11C5A" w:rsidRDefault="004F3E75">
            <w:pPr>
              <w:autoSpaceDE w:val="0"/>
              <w:autoSpaceDN w:val="0"/>
              <w:spacing w:before="70" w:after="0" w:line="271" w:lineRule="auto"/>
              <w:ind w:left="70" w:right="720"/>
              <w:rPr>
                <w:lang w:val="ru-RU"/>
              </w:rPr>
            </w:pPr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Практическая </w:t>
            </w:r>
            <w:proofErr w:type="spellStart"/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работа«Определение</w:t>
            </w:r>
            <w:proofErr w:type="spellEnd"/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жарких районов на глобусе».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27.01.2023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71" w:lineRule="auto"/>
              <w:ind w:left="154" w:right="144" w:hanging="15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работа;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802122">
        <w:trPr>
          <w:trHeight w:hRule="exact" w:val="82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31.01.2023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tabs>
                <w:tab w:val="left" w:pos="154"/>
              </w:tabs>
              <w:autoSpaceDE w:val="0"/>
              <w:autoSpaceDN w:val="0"/>
              <w:spacing w:before="96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802122" w:rsidRPr="00A11C5A">
        <w:trPr>
          <w:trHeight w:hRule="exact" w:val="14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Когда появилась одежда?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03.02.2023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Pr="00A11C5A" w:rsidRDefault="004F3E75">
            <w:pPr>
              <w:autoSpaceDE w:val="0"/>
              <w:autoSpaceDN w:val="0"/>
              <w:spacing w:before="98" w:after="0"/>
              <w:ind w:left="154" w:hanging="154"/>
              <w:rPr>
                <w:lang w:val="ru-RU"/>
              </w:rPr>
            </w:pPr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Самооценка с </w:t>
            </w:r>
            <w:r w:rsidRPr="00A11C5A">
              <w:rPr>
                <w:lang w:val="ru-RU"/>
              </w:rPr>
              <w:br/>
            </w:r>
            <w:proofErr w:type="spellStart"/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использованием«Оценочного</w:t>
            </w:r>
            <w:proofErr w:type="spellEnd"/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1C5A">
              <w:rPr>
                <w:lang w:val="ru-RU"/>
              </w:rPr>
              <w:br/>
            </w:r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802122">
        <w:trPr>
          <w:trHeight w:hRule="exact" w:val="822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Когда изобрели велосипед?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07.02.2023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tabs>
                <w:tab w:val="left" w:pos="154"/>
              </w:tabs>
              <w:autoSpaceDE w:val="0"/>
              <w:autoSpaceDN w:val="0"/>
              <w:spacing w:before="96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802122" w:rsidRPr="00A11C5A">
        <w:trPr>
          <w:trHeight w:hRule="exact" w:val="1488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62" w:lineRule="auto"/>
              <w:ind w:left="70" w:right="129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Когда мы станем взрослыми?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10.02.2023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Pr="00A11C5A" w:rsidRDefault="004F3E75">
            <w:pPr>
              <w:autoSpaceDE w:val="0"/>
              <w:autoSpaceDN w:val="0"/>
              <w:spacing w:before="96" w:after="0" w:line="278" w:lineRule="auto"/>
              <w:ind w:left="154" w:hanging="154"/>
              <w:rPr>
                <w:lang w:val="ru-RU"/>
              </w:rPr>
            </w:pPr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Самооценка с </w:t>
            </w:r>
            <w:r w:rsidRPr="00A11C5A">
              <w:rPr>
                <w:lang w:val="ru-RU"/>
              </w:rPr>
              <w:br/>
            </w:r>
            <w:proofErr w:type="spellStart"/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использованием«Оценочного</w:t>
            </w:r>
            <w:proofErr w:type="spellEnd"/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1C5A">
              <w:rPr>
                <w:lang w:val="ru-RU"/>
              </w:rPr>
              <w:br/>
            </w:r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802122">
        <w:trPr>
          <w:trHeight w:hRule="exact" w:val="1822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81" w:lineRule="auto"/>
              <w:ind w:left="70" w:right="144" w:firstLine="60"/>
            </w:pPr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Проверим себя и оценим свои достижения по </w:t>
            </w:r>
            <w:proofErr w:type="spellStart"/>
            <w:proofErr w:type="gramStart"/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разделу«</w:t>
            </w:r>
            <w:proofErr w:type="gramEnd"/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Где</w:t>
            </w:r>
            <w:proofErr w:type="spellEnd"/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 когда?»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класс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21.02.2023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tabs>
                <w:tab w:val="left" w:pos="154"/>
              </w:tabs>
              <w:autoSpaceDE w:val="0"/>
              <w:autoSpaceDN w:val="0"/>
              <w:spacing w:before="98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Контрольная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802122">
        <w:trPr>
          <w:trHeight w:hRule="exact" w:val="822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45.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Pr="00A11C5A" w:rsidRDefault="004F3E75">
            <w:pPr>
              <w:autoSpaceDE w:val="0"/>
              <w:autoSpaceDN w:val="0"/>
              <w:spacing w:before="98" w:after="0" w:line="262" w:lineRule="auto"/>
              <w:ind w:left="70"/>
              <w:rPr>
                <w:lang w:val="ru-RU"/>
              </w:rPr>
            </w:pPr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Почему Солнце светит днём, а звёзды - ночью?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24.02.2023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802122" w:rsidRPr="00A11C5A">
        <w:trPr>
          <w:trHeight w:hRule="exact" w:val="14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62" w:lineRule="auto"/>
              <w:ind w:left="70" w:right="86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Почему Луна бывает разной?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28.02.2023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Pr="00A11C5A" w:rsidRDefault="004F3E75">
            <w:pPr>
              <w:autoSpaceDE w:val="0"/>
              <w:autoSpaceDN w:val="0"/>
              <w:spacing w:before="98" w:after="0"/>
              <w:ind w:left="154" w:hanging="154"/>
              <w:rPr>
                <w:lang w:val="ru-RU"/>
              </w:rPr>
            </w:pPr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Самооценка с </w:t>
            </w:r>
            <w:r w:rsidRPr="00A11C5A">
              <w:rPr>
                <w:lang w:val="ru-RU"/>
              </w:rPr>
              <w:br/>
            </w:r>
            <w:proofErr w:type="spellStart"/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использованием«Оценочного</w:t>
            </w:r>
            <w:proofErr w:type="spellEnd"/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1C5A">
              <w:rPr>
                <w:lang w:val="ru-RU"/>
              </w:rPr>
              <w:br/>
            </w:r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802122">
        <w:trPr>
          <w:trHeight w:hRule="exact" w:val="82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Pr="00A11C5A" w:rsidRDefault="004F3E75">
            <w:pPr>
              <w:autoSpaceDE w:val="0"/>
              <w:autoSpaceDN w:val="0"/>
              <w:spacing w:before="96" w:after="0" w:line="262" w:lineRule="auto"/>
              <w:ind w:left="70" w:right="288"/>
              <w:rPr>
                <w:lang w:val="ru-RU"/>
              </w:rPr>
            </w:pPr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Почему идет дождь и дует ветер?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03.03.2023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802122" w:rsidRPr="00A11C5A">
        <w:trPr>
          <w:trHeight w:hRule="exact" w:val="14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Pr="00A11C5A" w:rsidRDefault="004F3E75">
            <w:pPr>
              <w:autoSpaceDE w:val="0"/>
              <w:autoSpaceDN w:val="0"/>
              <w:spacing w:before="98" w:after="0" w:line="230" w:lineRule="auto"/>
              <w:ind w:left="70"/>
              <w:rPr>
                <w:lang w:val="ru-RU"/>
              </w:rPr>
            </w:pPr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Почему звенит звонок?</w:t>
            </w:r>
          </w:p>
          <w:p w:rsidR="00802122" w:rsidRPr="00A11C5A" w:rsidRDefault="004F3E75">
            <w:pPr>
              <w:autoSpaceDE w:val="0"/>
              <w:autoSpaceDN w:val="0"/>
              <w:spacing w:before="70" w:after="0" w:line="271" w:lineRule="auto"/>
              <w:ind w:left="70" w:right="432"/>
              <w:rPr>
                <w:lang w:val="ru-RU"/>
              </w:rPr>
            </w:pPr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</w:t>
            </w:r>
            <w:r w:rsidRPr="00A11C5A">
              <w:rPr>
                <w:lang w:val="ru-RU"/>
              </w:rPr>
              <w:br/>
            </w:r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«Опыты по передаче и возникновению звуков».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07.03.2023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Pr="00A11C5A" w:rsidRDefault="004F3E75">
            <w:pPr>
              <w:autoSpaceDE w:val="0"/>
              <w:autoSpaceDN w:val="0"/>
              <w:spacing w:before="98" w:after="0"/>
              <w:ind w:left="154" w:hanging="154"/>
              <w:rPr>
                <w:lang w:val="ru-RU"/>
              </w:rPr>
            </w:pPr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Самооценка с </w:t>
            </w:r>
            <w:r w:rsidRPr="00A11C5A">
              <w:rPr>
                <w:lang w:val="ru-RU"/>
              </w:rPr>
              <w:br/>
            </w:r>
            <w:proofErr w:type="spellStart"/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использованием«Оценочного</w:t>
            </w:r>
            <w:proofErr w:type="spellEnd"/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1C5A">
              <w:rPr>
                <w:lang w:val="ru-RU"/>
              </w:rPr>
              <w:br/>
            </w:r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802122">
        <w:trPr>
          <w:trHeight w:hRule="exact" w:val="1052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62" w:lineRule="auto"/>
              <w:ind w:right="144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Почему радуга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разноцветная?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10.03.2023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</w:tbl>
    <w:p w:rsidR="00802122" w:rsidRDefault="00802122">
      <w:pPr>
        <w:autoSpaceDE w:val="0"/>
        <w:autoSpaceDN w:val="0"/>
        <w:spacing w:after="0" w:line="14" w:lineRule="exact"/>
      </w:pPr>
    </w:p>
    <w:p w:rsidR="00802122" w:rsidRDefault="00802122">
      <w:pPr>
        <w:sectPr w:rsidR="00802122">
          <w:pgSz w:w="11900" w:h="16840"/>
          <w:pgMar w:top="284" w:right="556" w:bottom="404" w:left="666" w:header="720" w:footer="720" w:gutter="0"/>
          <w:cols w:space="720" w:equalWidth="0">
            <w:col w:w="10678" w:space="0"/>
          </w:cols>
          <w:docGrid w:linePitch="360"/>
        </w:sectPr>
      </w:pPr>
    </w:p>
    <w:p w:rsidR="00802122" w:rsidRDefault="0080212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0"/>
        <w:gridCol w:w="3120"/>
        <w:gridCol w:w="726"/>
        <w:gridCol w:w="1608"/>
        <w:gridCol w:w="1656"/>
        <w:gridCol w:w="1226"/>
        <w:gridCol w:w="1810"/>
      </w:tblGrid>
      <w:tr w:rsidR="00802122">
        <w:trPr>
          <w:trHeight w:hRule="exact" w:val="822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62" w:lineRule="auto"/>
              <w:ind w:right="144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Почему радуга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разноцветная?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14.03.2023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tabs>
                <w:tab w:val="left" w:pos="154"/>
              </w:tabs>
              <w:autoSpaceDE w:val="0"/>
              <w:autoSpaceDN w:val="0"/>
              <w:spacing w:before="98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802122">
        <w:trPr>
          <w:trHeight w:hRule="exact" w:val="822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Pr="00A11C5A" w:rsidRDefault="004F3E75">
            <w:pPr>
              <w:autoSpaceDE w:val="0"/>
              <w:autoSpaceDN w:val="0"/>
              <w:spacing w:before="98" w:after="0" w:line="262" w:lineRule="auto"/>
              <w:ind w:left="70" w:right="288"/>
              <w:rPr>
                <w:lang w:val="ru-RU"/>
              </w:rPr>
            </w:pPr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Почему мы не будем рвать цветы и ловить бабочек?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17.03.2023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Тестирование;</w:t>
            </w:r>
          </w:p>
        </w:tc>
      </w:tr>
      <w:tr w:rsidR="00802122">
        <w:trPr>
          <w:trHeight w:hRule="exact" w:val="822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Pr="00A11C5A" w:rsidRDefault="004F3E75">
            <w:pPr>
              <w:autoSpaceDE w:val="0"/>
              <w:autoSpaceDN w:val="0"/>
              <w:spacing w:before="96" w:after="0" w:line="262" w:lineRule="auto"/>
              <w:ind w:left="70" w:right="432"/>
              <w:rPr>
                <w:lang w:val="ru-RU"/>
              </w:rPr>
            </w:pPr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Почему в лесу мы будем соблюдать тишину?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21.03.2023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802122">
        <w:trPr>
          <w:trHeight w:hRule="exact" w:val="488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Зачем мы спим ночью?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24.03.2023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Зачет;</w:t>
            </w:r>
          </w:p>
        </w:tc>
      </w:tr>
      <w:tr w:rsidR="00802122">
        <w:trPr>
          <w:trHeight w:hRule="exact" w:val="822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Pr="00A11C5A" w:rsidRDefault="004F3E75">
            <w:pPr>
              <w:autoSpaceDE w:val="0"/>
              <w:autoSpaceDN w:val="0"/>
              <w:spacing w:before="98" w:after="0" w:line="262" w:lineRule="auto"/>
              <w:ind w:left="70" w:right="288"/>
              <w:rPr>
                <w:lang w:val="ru-RU"/>
              </w:rPr>
            </w:pPr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Почему нужно есть много овощей и фруктов?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04.04.2023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Тестирование;</w:t>
            </w:r>
          </w:p>
        </w:tc>
      </w:tr>
      <w:tr w:rsidR="00802122">
        <w:trPr>
          <w:trHeight w:hRule="exact" w:val="115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71" w:lineRule="auto"/>
              <w:ind w:left="70"/>
            </w:pPr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Почему нужно мыть руки и </w:t>
            </w:r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чистить зубы?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гигиены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».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07.04.2023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tabs>
                <w:tab w:val="left" w:pos="154"/>
              </w:tabs>
              <w:autoSpaceDE w:val="0"/>
              <w:autoSpaceDN w:val="0"/>
              <w:spacing w:before="96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802122" w:rsidRPr="00A11C5A">
        <w:trPr>
          <w:trHeight w:hRule="exact" w:val="14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Pr="00A11C5A" w:rsidRDefault="004F3E75">
            <w:pPr>
              <w:autoSpaceDE w:val="0"/>
              <w:autoSpaceDN w:val="0"/>
              <w:spacing w:before="98" w:after="0" w:line="262" w:lineRule="auto"/>
              <w:ind w:left="70" w:right="864"/>
              <w:rPr>
                <w:lang w:val="ru-RU"/>
              </w:rPr>
            </w:pPr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Зачем нам телефон и телевизор?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11.04.2023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Pr="00A11C5A" w:rsidRDefault="004F3E75">
            <w:pPr>
              <w:autoSpaceDE w:val="0"/>
              <w:autoSpaceDN w:val="0"/>
              <w:spacing w:before="98" w:after="0"/>
              <w:ind w:left="154" w:hanging="154"/>
              <w:rPr>
                <w:lang w:val="ru-RU"/>
              </w:rPr>
            </w:pPr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Самооценка с </w:t>
            </w:r>
            <w:r w:rsidRPr="00A11C5A">
              <w:rPr>
                <w:lang w:val="ru-RU"/>
              </w:rPr>
              <w:br/>
            </w:r>
            <w:proofErr w:type="spellStart"/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использованием«Оценочного</w:t>
            </w:r>
            <w:proofErr w:type="spellEnd"/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1C5A">
              <w:rPr>
                <w:lang w:val="ru-RU"/>
              </w:rPr>
              <w:br/>
            </w:r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802122">
        <w:trPr>
          <w:trHeight w:hRule="exact" w:val="822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Pr="00A11C5A" w:rsidRDefault="004F3E75">
            <w:pPr>
              <w:autoSpaceDE w:val="0"/>
              <w:autoSpaceDN w:val="0"/>
              <w:spacing w:before="96" w:after="0" w:line="262" w:lineRule="auto"/>
              <w:ind w:left="70" w:right="288"/>
              <w:rPr>
                <w:lang w:val="ru-RU"/>
              </w:rPr>
            </w:pPr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Почему мы не будем рвать цветы и ловить бабочек?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14.04.2023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tabs>
                <w:tab w:val="left" w:pos="154"/>
              </w:tabs>
              <w:autoSpaceDE w:val="0"/>
              <w:autoSpaceDN w:val="0"/>
              <w:spacing w:before="96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802122" w:rsidRPr="00A11C5A">
        <w:trPr>
          <w:trHeight w:hRule="exact" w:val="1488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Pr="00A11C5A" w:rsidRDefault="004F3E75">
            <w:pPr>
              <w:autoSpaceDE w:val="0"/>
              <w:autoSpaceDN w:val="0"/>
              <w:spacing w:before="96" w:after="0" w:line="262" w:lineRule="auto"/>
              <w:ind w:left="70" w:right="432"/>
              <w:rPr>
                <w:lang w:val="ru-RU"/>
              </w:rPr>
            </w:pPr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Почему в лесу мы будем соблюдать тишину?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18.04.2023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Pr="00A11C5A" w:rsidRDefault="004F3E75">
            <w:pPr>
              <w:autoSpaceDE w:val="0"/>
              <w:autoSpaceDN w:val="0"/>
              <w:spacing w:before="96" w:after="0" w:line="278" w:lineRule="auto"/>
              <w:ind w:left="154" w:hanging="154"/>
              <w:rPr>
                <w:lang w:val="ru-RU"/>
              </w:rPr>
            </w:pPr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Самооценка с </w:t>
            </w:r>
            <w:r w:rsidRPr="00A11C5A">
              <w:rPr>
                <w:lang w:val="ru-RU"/>
              </w:rPr>
              <w:br/>
            </w:r>
            <w:proofErr w:type="spellStart"/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использованием«Оценочного</w:t>
            </w:r>
            <w:proofErr w:type="spellEnd"/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1C5A">
              <w:rPr>
                <w:lang w:val="ru-RU"/>
              </w:rPr>
              <w:br/>
            </w:r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802122" w:rsidRPr="00A11C5A">
        <w:trPr>
          <w:trHeight w:hRule="exact" w:val="2156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Зачем мы спим ночью?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21.04.2023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Pr="00A11C5A" w:rsidRDefault="004F3E75">
            <w:pPr>
              <w:autoSpaceDE w:val="0"/>
              <w:autoSpaceDN w:val="0"/>
              <w:spacing w:before="98" w:after="0" w:line="281" w:lineRule="auto"/>
              <w:ind w:left="154" w:hanging="154"/>
              <w:rPr>
                <w:lang w:val="ru-RU"/>
              </w:rPr>
            </w:pPr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Практическая </w:t>
            </w:r>
            <w:r w:rsidRPr="00A11C5A">
              <w:rPr>
                <w:lang w:val="ru-RU"/>
              </w:rPr>
              <w:br/>
            </w:r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работа; </w:t>
            </w:r>
            <w:r w:rsidRPr="00A11C5A">
              <w:rPr>
                <w:lang w:val="ru-RU"/>
              </w:rPr>
              <w:br/>
            </w:r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A11C5A">
              <w:rPr>
                <w:lang w:val="ru-RU"/>
              </w:rPr>
              <w:br/>
            </w:r>
            <w:proofErr w:type="spellStart"/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использованием«Оценочного</w:t>
            </w:r>
            <w:proofErr w:type="spellEnd"/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1C5A">
              <w:rPr>
                <w:lang w:val="ru-RU"/>
              </w:rPr>
              <w:br/>
            </w:r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802122">
        <w:trPr>
          <w:trHeight w:hRule="exact" w:val="822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Pr="00A11C5A" w:rsidRDefault="004F3E75">
            <w:pPr>
              <w:autoSpaceDE w:val="0"/>
              <w:autoSpaceDN w:val="0"/>
              <w:spacing w:before="98" w:after="0" w:line="262" w:lineRule="auto"/>
              <w:ind w:left="70" w:right="288"/>
              <w:rPr>
                <w:lang w:val="ru-RU"/>
              </w:rPr>
            </w:pPr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Почему нужно есть много овощей и фруктов?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25.04.2023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Тестирование;</w:t>
            </w:r>
          </w:p>
        </w:tc>
      </w:tr>
      <w:tr w:rsidR="00802122">
        <w:trPr>
          <w:trHeight w:hRule="exact" w:val="822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Pr="00A11C5A" w:rsidRDefault="004F3E75">
            <w:pPr>
              <w:autoSpaceDE w:val="0"/>
              <w:autoSpaceDN w:val="0"/>
              <w:spacing w:before="98" w:after="0" w:line="262" w:lineRule="auto"/>
              <w:ind w:left="70" w:right="144"/>
              <w:rPr>
                <w:lang w:val="ru-RU"/>
              </w:rPr>
            </w:pPr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Почему нужно мыть руки и чистить зубы?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28.04.2023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tabs>
                <w:tab w:val="left" w:pos="154"/>
              </w:tabs>
              <w:autoSpaceDE w:val="0"/>
              <w:autoSpaceDN w:val="0"/>
              <w:spacing w:before="98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802122">
        <w:trPr>
          <w:trHeight w:hRule="exact" w:val="822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Pr="00A11C5A" w:rsidRDefault="004F3E75">
            <w:pPr>
              <w:autoSpaceDE w:val="0"/>
              <w:autoSpaceDN w:val="0"/>
              <w:spacing w:before="96" w:after="0" w:line="262" w:lineRule="auto"/>
              <w:ind w:left="70" w:right="864"/>
              <w:rPr>
                <w:lang w:val="ru-RU"/>
              </w:rPr>
            </w:pPr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Зачем нам телефон и телевизор?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05.05.2023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Зачет;</w:t>
            </w:r>
          </w:p>
        </w:tc>
      </w:tr>
      <w:tr w:rsidR="00802122">
        <w:trPr>
          <w:trHeight w:hRule="exact" w:val="488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Зачем нужны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автомобили?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12.05.2023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802122">
        <w:trPr>
          <w:trHeight w:hRule="exact" w:val="822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Зачем строят корабли?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16.05.2023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tabs>
                <w:tab w:val="left" w:pos="154"/>
              </w:tabs>
              <w:autoSpaceDE w:val="0"/>
              <w:autoSpaceDN w:val="0"/>
              <w:spacing w:before="98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802122">
        <w:trPr>
          <w:trHeight w:hRule="exact" w:val="63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Зачем строят самолеты?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19.05.2023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Зачет;</w:t>
            </w:r>
          </w:p>
        </w:tc>
      </w:tr>
    </w:tbl>
    <w:p w:rsidR="00802122" w:rsidRDefault="00802122">
      <w:pPr>
        <w:autoSpaceDE w:val="0"/>
        <w:autoSpaceDN w:val="0"/>
        <w:spacing w:after="0" w:line="14" w:lineRule="exact"/>
      </w:pPr>
    </w:p>
    <w:p w:rsidR="00802122" w:rsidRDefault="00802122">
      <w:pPr>
        <w:sectPr w:rsidR="00802122">
          <w:pgSz w:w="11900" w:h="16840"/>
          <w:pgMar w:top="284" w:right="556" w:bottom="470" w:left="666" w:header="720" w:footer="720" w:gutter="0"/>
          <w:cols w:space="720" w:equalWidth="0">
            <w:col w:w="10678" w:space="0"/>
          </w:cols>
          <w:docGrid w:linePitch="360"/>
        </w:sectPr>
      </w:pPr>
    </w:p>
    <w:p w:rsidR="00802122" w:rsidRDefault="0080212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0"/>
        <w:gridCol w:w="3120"/>
        <w:gridCol w:w="726"/>
        <w:gridCol w:w="1608"/>
        <w:gridCol w:w="1656"/>
        <w:gridCol w:w="1226"/>
        <w:gridCol w:w="1810"/>
      </w:tblGrid>
      <w:tr w:rsidR="00802122">
        <w:trPr>
          <w:trHeight w:hRule="exact" w:val="1156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Pr="00A11C5A" w:rsidRDefault="004F3E75">
            <w:pPr>
              <w:autoSpaceDE w:val="0"/>
              <w:autoSpaceDN w:val="0"/>
              <w:spacing w:before="98" w:after="0" w:line="271" w:lineRule="auto"/>
              <w:ind w:left="70" w:right="432"/>
              <w:rPr>
                <w:lang w:val="ru-RU"/>
              </w:rPr>
            </w:pPr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Почему в автомобиле и поезде нужно соблюдать правила безопасности?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23.05.2023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Тестирование;</w:t>
            </w:r>
          </w:p>
        </w:tc>
      </w:tr>
      <w:tr w:rsidR="00802122">
        <w:trPr>
          <w:trHeight w:hRule="exact" w:val="802"/>
        </w:trPr>
        <w:tc>
          <w:tcPr>
            <w:tcW w:w="3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Pr="00A11C5A" w:rsidRDefault="004F3E75">
            <w:pPr>
              <w:autoSpaceDE w:val="0"/>
              <w:autoSpaceDN w:val="0"/>
              <w:spacing w:before="96" w:after="0" w:line="262" w:lineRule="auto"/>
              <w:ind w:left="70" w:right="144"/>
              <w:rPr>
                <w:lang w:val="ru-RU"/>
              </w:rPr>
            </w:pPr>
            <w:r w:rsidRPr="00A11C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4F3E75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02122" w:rsidRDefault="00802122"/>
        </w:tc>
      </w:tr>
    </w:tbl>
    <w:p w:rsidR="00802122" w:rsidRDefault="00802122">
      <w:pPr>
        <w:autoSpaceDE w:val="0"/>
        <w:autoSpaceDN w:val="0"/>
        <w:spacing w:after="0" w:line="14" w:lineRule="exact"/>
      </w:pPr>
    </w:p>
    <w:p w:rsidR="00802122" w:rsidRDefault="00802122">
      <w:pPr>
        <w:sectPr w:rsidR="00802122">
          <w:pgSz w:w="11900" w:h="16840"/>
          <w:pgMar w:top="284" w:right="556" w:bottom="1440" w:left="666" w:header="720" w:footer="720" w:gutter="0"/>
          <w:cols w:space="720" w:equalWidth="0">
            <w:col w:w="10678" w:space="0"/>
          </w:cols>
          <w:docGrid w:linePitch="360"/>
        </w:sectPr>
      </w:pPr>
    </w:p>
    <w:p w:rsidR="00802122" w:rsidRDefault="00802122">
      <w:pPr>
        <w:autoSpaceDE w:val="0"/>
        <w:autoSpaceDN w:val="0"/>
        <w:spacing w:after="78" w:line="220" w:lineRule="exact"/>
      </w:pPr>
    </w:p>
    <w:p w:rsidR="00802122" w:rsidRDefault="004F3E75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802122" w:rsidRDefault="004F3E75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802122" w:rsidRPr="00A11C5A" w:rsidRDefault="004F3E75">
      <w:pPr>
        <w:autoSpaceDE w:val="0"/>
        <w:autoSpaceDN w:val="0"/>
        <w:spacing w:before="166" w:after="0" w:line="271" w:lineRule="auto"/>
        <w:ind w:right="720"/>
        <w:rPr>
          <w:lang w:val="ru-RU"/>
        </w:rPr>
      </w:pP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 xml:space="preserve">Окружающий мир (в 2 </w:t>
      </w: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>частях), 1 класс /Плешаков А.А., Акционерное общество «</w:t>
      </w:r>
      <w:proofErr w:type="spellStart"/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>Издательство«Просвещение</w:t>
      </w:r>
      <w:proofErr w:type="spellEnd"/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 xml:space="preserve">»; </w:t>
      </w:r>
      <w:r w:rsidRPr="00A11C5A">
        <w:rPr>
          <w:lang w:val="ru-RU"/>
        </w:rPr>
        <w:br/>
      </w: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:rsidR="00802122" w:rsidRPr="00A11C5A" w:rsidRDefault="004F3E75">
      <w:pPr>
        <w:autoSpaceDE w:val="0"/>
        <w:autoSpaceDN w:val="0"/>
        <w:spacing w:before="262" w:after="0" w:line="230" w:lineRule="auto"/>
        <w:rPr>
          <w:lang w:val="ru-RU"/>
        </w:rPr>
      </w:pPr>
      <w:r w:rsidRPr="00A11C5A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802122" w:rsidRPr="00A11C5A" w:rsidRDefault="004F3E75">
      <w:pPr>
        <w:autoSpaceDE w:val="0"/>
        <w:autoSpaceDN w:val="0"/>
        <w:spacing w:before="166" w:after="0" w:line="230" w:lineRule="auto"/>
        <w:rPr>
          <w:lang w:val="ru-RU"/>
        </w:rPr>
      </w:pP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 xml:space="preserve">Методические рекомендации. Плешаков А.А, </w:t>
      </w:r>
      <w:proofErr w:type="spellStart"/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>Ионова</w:t>
      </w:r>
      <w:proofErr w:type="spellEnd"/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 xml:space="preserve"> М.А. "Просвещение" Москва 2018год</w:t>
      </w:r>
    </w:p>
    <w:p w:rsidR="00802122" w:rsidRPr="00A11C5A" w:rsidRDefault="004F3E75">
      <w:pPr>
        <w:autoSpaceDE w:val="0"/>
        <w:autoSpaceDN w:val="0"/>
        <w:spacing w:before="264" w:after="0" w:line="230" w:lineRule="auto"/>
        <w:rPr>
          <w:lang w:val="ru-RU"/>
        </w:rPr>
      </w:pPr>
      <w:r w:rsidRPr="00A11C5A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</w:t>
      </w:r>
      <w:r w:rsidRPr="00A11C5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РЕСУРСЫ СЕТИ ИНТЕРНЕТ</w:t>
      </w:r>
    </w:p>
    <w:p w:rsidR="00802122" w:rsidRPr="00A11C5A" w:rsidRDefault="004F3E75">
      <w:pPr>
        <w:autoSpaceDE w:val="0"/>
        <w:autoSpaceDN w:val="0"/>
        <w:spacing w:before="168" w:after="0" w:line="262" w:lineRule="auto"/>
        <w:ind w:right="1584"/>
        <w:rPr>
          <w:lang w:val="ru-RU"/>
        </w:rPr>
      </w:pP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 xml:space="preserve">Сайт «Начальная школа» с онлайн-поддержкой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>://1-4.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prosv</w:t>
      </w:r>
      <w:proofErr w:type="spellEnd"/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A11C5A">
        <w:rPr>
          <w:lang w:val="ru-RU"/>
        </w:rPr>
        <w:br/>
      </w: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 xml:space="preserve">Сайт интернет-проекта «Копилка уроков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nsportal</w:t>
      </w:r>
      <w:proofErr w:type="spellEnd"/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 xml:space="preserve"> сайт для учителей» 1-4 класс</w:t>
      </w:r>
    </w:p>
    <w:p w:rsidR="00802122" w:rsidRPr="00A11C5A" w:rsidRDefault="00802122">
      <w:pPr>
        <w:rPr>
          <w:lang w:val="ru-RU"/>
        </w:rPr>
        <w:sectPr w:rsidR="00802122" w:rsidRPr="00A11C5A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02122" w:rsidRPr="00A11C5A" w:rsidRDefault="00802122">
      <w:pPr>
        <w:autoSpaceDE w:val="0"/>
        <w:autoSpaceDN w:val="0"/>
        <w:spacing w:after="78" w:line="220" w:lineRule="exact"/>
        <w:rPr>
          <w:lang w:val="ru-RU"/>
        </w:rPr>
      </w:pPr>
    </w:p>
    <w:p w:rsidR="00802122" w:rsidRPr="00A11C5A" w:rsidRDefault="004F3E75">
      <w:pPr>
        <w:autoSpaceDE w:val="0"/>
        <w:autoSpaceDN w:val="0"/>
        <w:spacing w:after="0" w:line="230" w:lineRule="auto"/>
        <w:rPr>
          <w:lang w:val="ru-RU"/>
        </w:rPr>
      </w:pPr>
      <w:r w:rsidRPr="00A11C5A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802122" w:rsidRPr="00A11C5A" w:rsidRDefault="004F3E75">
      <w:pPr>
        <w:autoSpaceDE w:val="0"/>
        <w:autoSpaceDN w:val="0"/>
        <w:spacing w:before="346" w:after="0" w:line="302" w:lineRule="auto"/>
        <w:ind w:right="2448"/>
        <w:rPr>
          <w:lang w:val="ru-RU"/>
        </w:rPr>
      </w:pPr>
      <w:r w:rsidRPr="00A11C5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УЧЕБНОЕ ОБОРУДОВАНИЕ </w:t>
      </w:r>
      <w:r w:rsidRPr="00A11C5A">
        <w:rPr>
          <w:lang w:val="ru-RU"/>
        </w:rPr>
        <w:br/>
      </w: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>Учебный плакат "Живая и неживая природа" Мульти</w:t>
      </w:r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>медийный компьютер. ...</w:t>
      </w:r>
    </w:p>
    <w:p w:rsidR="00802122" w:rsidRPr="00A11C5A" w:rsidRDefault="004F3E75">
      <w:pPr>
        <w:autoSpaceDE w:val="0"/>
        <w:autoSpaceDN w:val="0"/>
        <w:spacing w:before="262" w:after="0" w:line="300" w:lineRule="auto"/>
        <w:ind w:right="720"/>
        <w:rPr>
          <w:lang w:val="ru-RU"/>
        </w:rPr>
      </w:pPr>
      <w:r w:rsidRPr="00A11C5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ОБОРУДОВАНИЕ ДЛЯ ПРОВЕДЕНИЯ ЛАБОРАТОРНЫХ, ПРАКТИЧЕСКИХ РАБОТ, ДЕМОНСТРАЦИЙ </w:t>
      </w:r>
      <w:r w:rsidRPr="00A11C5A">
        <w:rPr>
          <w:lang w:val="ru-RU"/>
        </w:rPr>
        <w:br/>
      </w:r>
      <w:proofErr w:type="spellStart"/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>Термометр,Гербарий</w:t>
      </w:r>
      <w:proofErr w:type="spellEnd"/>
      <w:r w:rsidRPr="00A11C5A">
        <w:rPr>
          <w:rFonts w:ascii="Times New Roman" w:eastAsia="Times New Roman" w:hAnsi="Times New Roman"/>
          <w:color w:val="000000"/>
          <w:sz w:val="24"/>
          <w:lang w:val="ru-RU"/>
        </w:rPr>
        <w:t>...</w:t>
      </w:r>
    </w:p>
    <w:p w:rsidR="00802122" w:rsidRPr="00A11C5A" w:rsidRDefault="00802122">
      <w:pPr>
        <w:rPr>
          <w:lang w:val="ru-RU"/>
        </w:rPr>
        <w:sectPr w:rsidR="00802122" w:rsidRPr="00A11C5A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F3E75" w:rsidRPr="00A11C5A" w:rsidRDefault="004F3E75">
      <w:pPr>
        <w:rPr>
          <w:lang w:val="ru-RU"/>
        </w:rPr>
      </w:pPr>
    </w:p>
    <w:sectPr w:rsidR="004F3E75" w:rsidRPr="00A11C5A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4F3E75"/>
    <w:rsid w:val="00802122"/>
    <w:rsid w:val="00A11C5A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739BD4"/>
  <w14:defaultImageDpi w14:val="300"/>
  <w15:docId w15:val="{78CACC42-569A-47CA-BD7B-0347CB2BC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D5C6888-2EF0-4775-BD86-C456D0EFF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5286</Words>
  <Characters>30134</Characters>
  <Application>Microsoft Office Word</Application>
  <DocSecurity>0</DocSecurity>
  <Lines>251</Lines>
  <Paragraphs>70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35350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2</cp:lastModifiedBy>
  <cp:revision>2</cp:revision>
  <dcterms:created xsi:type="dcterms:W3CDTF">2022-08-24T07:29:00Z</dcterms:created>
  <dcterms:modified xsi:type="dcterms:W3CDTF">2022-08-24T07:29:00Z</dcterms:modified>
  <cp:category/>
</cp:coreProperties>
</file>