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DC5" w:rsidRDefault="00516DC5">
      <w:pPr>
        <w:autoSpaceDE w:val="0"/>
        <w:autoSpaceDN w:val="0"/>
        <w:spacing w:after="78" w:line="220" w:lineRule="exact"/>
      </w:pPr>
    </w:p>
    <w:p w:rsidR="00516DC5" w:rsidRPr="0091470A" w:rsidRDefault="007951EA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91470A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516DC5" w:rsidRPr="0091470A" w:rsidRDefault="007951EA">
      <w:pPr>
        <w:autoSpaceDE w:val="0"/>
        <w:autoSpaceDN w:val="0"/>
        <w:spacing w:before="670" w:after="0" w:line="230" w:lineRule="auto"/>
        <w:ind w:left="234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Дагестан</w:t>
      </w:r>
    </w:p>
    <w:p w:rsidR="00516DC5" w:rsidRPr="0091470A" w:rsidRDefault="007951EA">
      <w:pPr>
        <w:autoSpaceDE w:val="0"/>
        <w:autoSpaceDN w:val="0"/>
        <w:spacing w:before="670" w:after="0" w:line="230" w:lineRule="auto"/>
        <w:ind w:right="2746"/>
        <w:jc w:val="right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Администрация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МР </w:t>
      </w:r>
      <w:r w:rsidR="0091470A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Кизилюртовский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район</w:t>
      </w:r>
      <w:proofErr w:type="spellEnd"/>
      <w:r w:rsidR="0091470A"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p w:rsidR="00516DC5" w:rsidRDefault="007951EA">
      <w:pPr>
        <w:autoSpaceDE w:val="0"/>
        <w:autoSpaceDN w:val="0"/>
        <w:spacing w:before="670" w:after="1376" w:line="230" w:lineRule="auto"/>
        <w:ind w:right="3132"/>
        <w:jc w:val="right"/>
      </w:pPr>
      <w:r>
        <w:rPr>
          <w:rFonts w:ascii="Times New Roman" w:eastAsia="Times New Roman" w:hAnsi="Times New Roman"/>
          <w:color w:val="000000"/>
          <w:sz w:val="24"/>
        </w:rPr>
        <w:t>МКОУ "Новочиркейская СОШ №1"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82"/>
        <w:gridCol w:w="3540"/>
        <w:gridCol w:w="3380"/>
      </w:tblGrid>
      <w:tr w:rsidR="00516DC5">
        <w:trPr>
          <w:trHeight w:hRule="exact" w:val="274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48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516DC5">
        <w:trPr>
          <w:trHeight w:hRule="exact" w:val="2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Заместитель директора по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УВР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516DC5">
        <w:trPr>
          <w:trHeight w:hRule="exact" w:val="4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</w:p>
        </w:tc>
        <w:tc>
          <w:tcPr>
            <w:tcW w:w="3540" w:type="dxa"/>
            <w:vMerge w:val="restart"/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______________Госенова Ш.Г.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9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______________Гаджиева У.И.</w:t>
            </w:r>
          </w:p>
        </w:tc>
      </w:tr>
      <w:tr w:rsidR="00516DC5">
        <w:trPr>
          <w:trHeight w:hRule="exact" w:val="116"/>
        </w:trPr>
        <w:tc>
          <w:tcPr>
            <w:tcW w:w="3082" w:type="dxa"/>
            <w:vMerge w:val="restart"/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______________Бацикова З.М.</w:t>
            </w:r>
          </w:p>
        </w:tc>
        <w:tc>
          <w:tcPr>
            <w:tcW w:w="3427" w:type="dxa"/>
            <w:vMerge/>
          </w:tcPr>
          <w:p w:rsidR="00516DC5" w:rsidRDefault="00516DC5"/>
        </w:tc>
        <w:tc>
          <w:tcPr>
            <w:tcW w:w="3427" w:type="dxa"/>
            <w:vMerge/>
          </w:tcPr>
          <w:p w:rsidR="00516DC5" w:rsidRDefault="00516DC5"/>
        </w:tc>
      </w:tr>
      <w:tr w:rsidR="00516DC5">
        <w:trPr>
          <w:trHeight w:hRule="exact" w:val="304"/>
        </w:trPr>
        <w:tc>
          <w:tcPr>
            <w:tcW w:w="3427" w:type="dxa"/>
            <w:vMerge/>
          </w:tcPr>
          <w:p w:rsidR="00516DC5" w:rsidRDefault="00516DC5"/>
        </w:tc>
        <w:tc>
          <w:tcPr>
            <w:tcW w:w="3540" w:type="dxa"/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</w:t>
            </w:r>
          </w:p>
        </w:tc>
      </w:tr>
      <w:tr w:rsidR="00516DC5">
        <w:trPr>
          <w:trHeight w:hRule="exact" w:val="3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540" w:type="dxa"/>
            <w:vMerge w:val="restart"/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94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"15" август  2022 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94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"18" август2022 г.</w:t>
            </w:r>
          </w:p>
        </w:tc>
      </w:tr>
      <w:tr w:rsidR="00516DC5">
        <w:trPr>
          <w:trHeight w:hRule="exact" w:val="384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"10" август2022 г.</w:t>
            </w:r>
          </w:p>
        </w:tc>
        <w:tc>
          <w:tcPr>
            <w:tcW w:w="3427" w:type="dxa"/>
            <w:vMerge/>
          </w:tcPr>
          <w:p w:rsidR="00516DC5" w:rsidRDefault="00516DC5"/>
        </w:tc>
        <w:tc>
          <w:tcPr>
            <w:tcW w:w="3427" w:type="dxa"/>
            <w:vMerge/>
          </w:tcPr>
          <w:p w:rsidR="00516DC5" w:rsidRDefault="00516DC5"/>
        </w:tc>
      </w:tr>
    </w:tbl>
    <w:p w:rsidR="00516DC5" w:rsidRDefault="007951EA">
      <w:pPr>
        <w:autoSpaceDE w:val="0"/>
        <w:autoSpaceDN w:val="0"/>
        <w:spacing w:before="978" w:after="0" w:line="230" w:lineRule="auto"/>
        <w:ind w:right="3640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516DC5" w:rsidRDefault="007951EA">
      <w:pPr>
        <w:autoSpaceDE w:val="0"/>
        <w:autoSpaceDN w:val="0"/>
        <w:spacing w:before="70" w:after="0" w:line="230" w:lineRule="auto"/>
        <w:ind w:right="441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2470352)</w:t>
      </w:r>
    </w:p>
    <w:p w:rsidR="00516DC5" w:rsidRDefault="007951EA">
      <w:pPr>
        <w:autoSpaceDE w:val="0"/>
        <w:autoSpaceDN w:val="0"/>
        <w:spacing w:before="166" w:after="0" w:line="230" w:lineRule="auto"/>
        <w:ind w:right="4012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516DC5" w:rsidRDefault="007951EA">
      <w:pPr>
        <w:autoSpaceDE w:val="0"/>
        <w:autoSpaceDN w:val="0"/>
        <w:spacing w:before="70" w:after="0" w:line="230" w:lineRule="auto"/>
        <w:ind w:right="3922"/>
        <w:jc w:val="right"/>
      </w:pPr>
      <w:r>
        <w:rPr>
          <w:rFonts w:ascii="Times New Roman" w:eastAsia="Times New Roman" w:hAnsi="Times New Roman"/>
          <w:color w:val="000000"/>
          <w:sz w:val="24"/>
        </w:rPr>
        <w:t>«Окружающий мир»</w:t>
      </w:r>
    </w:p>
    <w:p w:rsidR="00516DC5" w:rsidRDefault="007951EA">
      <w:pPr>
        <w:autoSpaceDE w:val="0"/>
        <w:autoSpaceDN w:val="0"/>
        <w:spacing w:before="670" w:after="0" w:line="230" w:lineRule="auto"/>
        <w:ind w:right="2672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1 класса начального общего образования</w:t>
      </w:r>
    </w:p>
    <w:p w:rsidR="00516DC5" w:rsidRDefault="007951EA">
      <w:pPr>
        <w:autoSpaceDE w:val="0"/>
        <w:autoSpaceDN w:val="0"/>
        <w:spacing w:before="70" w:after="0" w:line="230" w:lineRule="auto"/>
        <w:ind w:right="3610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516DC5" w:rsidRDefault="007951EA">
      <w:pPr>
        <w:autoSpaceDE w:val="0"/>
        <w:autoSpaceDN w:val="0"/>
        <w:spacing w:before="2112" w:after="0" w:line="230" w:lineRule="auto"/>
        <w:ind w:right="32"/>
        <w:jc w:val="right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Составитель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: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Темирова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Джамилят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Магомедовна</w:t>
      </w:r>
      <w:proofErr w:type="spellEnd"/>
    </w:p>
    <w:p w:rsidR="00516DC5" w:rsidRPr="0091470A" w:rsidRDefault="007951EA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516DC5" w:rsidRPr="0091470A" w:rsidRDefault="00516DC5" w:rsidP="0091470A">
      <w:pPr>
        <w:jc w:val="center"/>
        <w:rPr>
          <w:lang w:val="ru-RU"/>
        </w:rPr>
      </w:pPr>
    </w:p>
    <w:p w:rsidR="0091470A" w:rsidRDefault="0091470A" w:rsidP="0091470A">
      <w:pPr>
        <w:jc w:val="center"/>
        <w:rPr>
          <w:lang w:val="ru-RU"/>
        </w:rPr>
      </w:pPr>
      <w:r>
        <w:rPr>
          <w:lang w:val="ru-RU"/>
        </w:rPr>
        <w:t xml:space="preserve">Новый    Чиркей 2022  </w:t>
      </w:r>
    </w:p>
    <w:p w:rsidR="0091470A" w:rsidRPr="0091470A" w:rsidRDefault="0091470A" w:rsidP="0091470A">
      <w:pPr>
        <w:jc w:val="center"/>
        <w:rPr>
          <w:lang w:val="ru-RU"/>
        </w:rPr>
        <w:sectPr w:rsidR="0091470A" w:rsidRPr="0091470A">
          <w:pgSz w:w="11900" w:h="16840"/>
          <w:pgMar w:top="298" w:right="880" w:bottom="1440" w:left="738" w:header="720" w:footer="720" w:gutter="0"/>
          <w:cols w:space="720" w:equalWidth="0">
            <w:col w:w="10282" w:space="0"/>
          </w:cols>
          <w:docGrid w:linePitch="360"/>
        </w:sectPr>
      </w:pPr>
    </w:p>
    <w:p w:rsidR="00516DC5" w:rsidRPr="0091470A" w:rsidRDefault="00516DC5">
      <w:pPr>
        <w:autoSpaceDE w:val="0"/>
        <w:autoSpaceDN w:val="0"/>
        <w:spacing w:after="78" w:line="220" w:lineRule="exact"/>
        <w:rPr>
          <w:lang w:val="ru-RU"/>
        </w:rPr>
      </w:pPr>
    </w:p>
    <w:p w:rsidR="00516DC5" w:rsidRPr="0091470A" w:rsidRDefault="00516DC5">
      <w:pPr>
        <w:rPr>
          <w:lang w:val="ru-RU"/>
        </w:rPr>
        <w:sectPr w:rsidR="00516DC5" w:rsidRPr="0091470A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516DC5" w:rsidRPr="0091470A" w:rsidRDefault="00516DC5">
      <w:pPr>
        <w:autoSpaceDE w:val="0"/>
        <w:autoSpaceDN w:val="0"/>
        <w:spacing w:after="78" w:line="220" w:lineRule="exact"/>
        <w:rPr>
          <w:lang w:val="ru-RU"/>
        </w:rPr>
      </w:pPr>
    </w:p>
    <w:p w:rsidR="00516DC5" w:rsidRDefault="007951EA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:rsidR="00516DC5" w:rsidRPr="0091470A" w:rsidRDefault="007951EA">
      <w:pPr>
        <w:autoSpaceDE w:val="0"/>
        <w:autoSpaceDN w:val="0"/>
        <w:spacing w:before="346" w:after="0" w:line="271" w:lineRule="auto"/>
        <w:ind w:right="288" w:firstLine="18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, тематическое планирование.</w:t>
      </w:r>
    </w:p>
    <w:p w:rsidR="00516DC5" w:rsidRPr="0091470A" w:rsidRDefault="007951EA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уемым результатам и тематическому </w:t>
      </w:r>
      <w:r w:rsidRPr="0091470A">
        <w:rPr>
          <w:lang w:val="ru-RU"/>
        </w:rPr>
        <w:br/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516DC5" w:rsidRPr="0091470A" w:rsidRDefault="007951EA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</w:t>
      </w:r>
      <w:proofErr w:type="gramStart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раскрывает  содержательные</w:t>
      </w:r>
      <w:proofErr w:type="gramEnd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  линии для обязательного изучения в 1 классе начальной школы. Содержание обучения в 1 классе завершатся перечнем универсальных учебных 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действий (УУД) — познавательных, коммуникативных и регулятивных, которые возможно формировать </w:t>
      </w:r>
      <w:proofErr w:type="gramStart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средствами  учебного</w:t>
      </w:r>
      <w:proofErr w:type="gramEnd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  предмета  «Окружающий  мир» с   учётом   возрастных особенностей   младших   школьников. В первом классе предлагается пропедевтический урове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нь формирования УУД, поскольку становление универсальности действий на этом этапе обучения только начинается. С учётом того, что выполнение правил совместной деятельности строится на интеграции регулятивных (определенные волевые усилия, </w:t>
      </w:r>
      <w:proofErr w:type="spellStart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саморегуляция</w:t>
      </w:r>
      <w:proofErr w:type="spellEnd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, само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сть».</w:t>
      </w:r>
    </w:p>
    <w:p w:rsidR="00516DC5" w:rsidRPr="0091470A" w:rsidRDefault="007951EA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91470A">
        <w:rPr>
          <w:lang w:val="ru-RU"/>
        </w:rPr>
        <w:tab/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первый год обучения в начальной школе. </w:t>
      </w:r>
      <w:r w:rsidRPr="0091470A">
        <w:rPr>
          <w:lang w:val="ru-RU"/>
        </w:rPr>
        <w:tab/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В тематическом планировании описывается программное содержание по в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сем разделам содержания обучения 1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 </w:t>
      </w:r>
      <w:r w:rsidRPr="0091470A">
        <w:rPr>
          <w:lang w:val="ru-RU"/>
        </w:rPr>
        <w:tab/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Представлены также способы организации диффе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ренцированного обучения.</w:t>
      </w:r>
    </w:p>
    <w:p w:rsidR="00516DC5" w:rsidRPr="0091470A" w:rsidRDefault="007951EA">
      <w:pPr>
        <w:autoSpaceDE w:val="0"/>
        <w:autoSpaceDN w:val="0"/>
        <w:spacing w:before="70" w:after="0" w:line="281" w:lineRule="auto"/>
        <w:ind w:right="432" w:firstLine="18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«Окружающий мир» на уровне 1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 в Федеральном государственном образовательном стандарте начального общего образования, Примерной программы воспитания, а также с учётом историко-</w:t>
      </w:r>
      <w:proofErr w:type="gramStart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культурного  стандарта</w:t>
      </w:r>
      <w:proofErr w:type="gramEnd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516DC5" w:rsidRPr="0091470A" w:rsidRDefault="007951EA">
      <w:pPr>
        <w:autoSpaceDE w:val="0"/>
        <w:autoSpaceDN w:val="0"/>
        <w:spacing w:before="72" w:after="0" w:line="271" w:lineRule="auto"/>
        <w:ind w:right="288" w:firstLine="18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«Окружающий мир», интегрирующего знания о природе, предметном мире, 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516DC5" w:rsidRPr="0091470A" w:rsidRDefault="007951EA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целостного взгляда на мир, осознание места в нём человека на основе целостного взгля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516DC5" w:rsidRPr="0091470A" w:rsidRDefault="007951EA">
      <w:pPr>
        <w:autoSpaceDE w:val="0"/>
        <w:autoSpaceDN w:val="0"/>
        <w:spacing w:before="190" w:after="0"/>
        <w:ind w:left="42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</w:t>
      </w:r>
      <w:proofErr w:type="gramStart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умений  и</w:t>
      </w:r>
      <w:proofErr w:type="gramEnd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  навыков  применять  полученные  знания в реальной  учебной  и жизненной  практике,  связанной  как с поисково-исследовательской деятельностью (наблюдения, опыты, трудовая деятельность), так и с творческим использованием приобретённых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знаний в речевой, изобразительной, художественной деятельности; </w:t>
      </w:r>
    </w:p>
    <w:p w:rsidR="00516DC5" w:rsidRPr="0091470A" w:rsidRDefault="007951EA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— 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уре, традициям народов РФ; освоение младшими школьниками мирового</w:t>
      </w:r>
    </w:p>
    <w:p w:rsidR="00516DC5" w:rsidRPr="0091470A" w:rsidRDefault="00516DC5">
      <w:pPr>
        <w:rPr>
          <w:lang w:val="ru-RU"/>
        </w:rPr>
        <w:sectPr w:rsidR="00516DC5" w:rsidRPr="0091470A">
          <w:pgSz w:w="11900" w:h="16840"/>
          <w:pgMar w:top="298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16DC5" w:rsidRPr="0091470A" w:rsidRDefault="00516DC5">
      <w:pPr>
        <w:autoSpaceDE w:val="0"/>
        <w:autoSpaceDN w:val="0"/>
        <w:spacing w:after="66" w:line="220" w:lineRule="exact"/>
        <w:rPr>
          <w:lang w:val="ru-RU"/>
        </w:rPr>
      </w:pPr>
    </w:p>
    <w:p w:rsidR="00516DC5" w:rsidRPr="0091470A" w:rsidRDefault="007951EA">
      <w:pPr>
        <w:autoSpaceDE w:val="0"/>
        <w:autoSpaceDN w:val="0"/>
        <w:spacing w:after="0" w:line="262" w:lineRule="auto"/>
        <w:ind w:left="420" w:right="432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:rsidR="00516DC5" w:rsidRPr="0091470A" w:rsidRDefault="007951EA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с экологическими нормами поведения; становление навыков повседневного проявления культуры общения, гуманного отношения к </w:t>
      </w:r>
      <w:proofErr w:type="gramStart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людям,  уважительного</w:t>
      </w:r>
      <w:proofErr w:type="gramEnd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  отношения  к их взглядам, мнению и индивидуальности</w:t>
      </w:r>
    </w:p>
    <w:p w:rsidR="00516DC5" w:rsidRPr="0091470A" w:rsidRDefault="007951EA">
      <w:pPr>
        <w:autoSpaceDE w:val="0"/>
        <w:autoSpaceDN w:val="0"/>
        <w:spacing w:before="178" w:after="0" w:line="286" w:lineRule="auto"/>
        <w:ind w:firstLine="18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Центральной идеей конструирования содержания и планируемых р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</w:t>
      </w:r>
      <w:proofErr w:type="spellStart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природа</w:t>
      </w:r>
      <w:proofErr w:type="gramStart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»,«</w:t>
      </w:r>
      <w:proofErr w:type="gramEnd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Человек</w:t>
      </w:r>
      <w:proofErr w:type="spellEnd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 и общество», «Человек и другие люди»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поступков и оценки возникшей ситуации.  Отбор содержания </w:t>
      </w:r>
      <w:proofErr w:type="spellStart"/>
      <w:proofErr w:type="gramStart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курса«</w:t>
      </w:r>
      <w:proofErr w:type="gramEnd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Окружающий</w:t>
      </w:r>
      <w:proofErr w:type="spellEnd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 мир» осуществлён на основе следующих ведущих идей:</w:t>
      </w:r>
    </w:p>
    <w:p w:rsidR="00516DC5" w:rsidRPr="0091470A" w:rsidRDefault="007951EA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раскрытие роли человека в природе и обществе; </w:t>
      </w:r>
    </w:p>
    <w:p w:rsidR="00516DC5" w:rsidRPr="0091470A" w:rsidRDefault="007951EA">
      <w:pPr>
        <w:autoSpaceDE w:val="0"/>
        <w:autoSpaceDN w:val="0"/>
        <w:spacing w:before="190" w:after="0" w:line="271" w:lineRule="auto"/>
        <w:ind w:left="420" w:right="432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общечеловеческих ценностей взаимодействия в системах «Человек и </w:t>
      </w:r>
      <w:proofErr w:type="spellStart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приро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да</w:t>
      </w:r>
      <w:proofErr w:type="gramStart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»,«</w:t>
      </w:r>
      <w:proofErr w:type="gramEnd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Человек</w:t>
      </w:r>
      <w:proofErr w:type="spellEnd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 и общество», «Человек и другие люди», «Человек и его самость», «Человек и познание».</w:t>
      </w:r>
    </w:p>
    <w:p w:rsidR="00516DC5" w:rsidRPr="0091470A" w:rsidRDefault="007951EA">
      <w:pPr>
        <w:tabs>
          <w:tab w:val="left" w:pos="180"/>
        </w:tabs>
        <w:autoSpaceDE w:val="0"/>
        <w:autoSpaceDN w:val="0"/>
        <w:spacing w:before="178" w:after="0" w:line="262" w:lineRule="auto"/>
        <w:ind w:right="288"/>
        <w:rPr>
          <w:lang w:val="ru-RU"/>
        </w:rPr>
      </w:pPr>
      <w:r w:rsidRPr="0091470A">
        <w:rPr>
          <w:lang w:val="ru-RU"/>
        </w:rPr>
        <w:tab/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курса «Окружающий мир» в 1 классе составляет 66 часов (два часа в неделю).</w:t>
      </w:r>
    </w:p>
    <w:p w:rsidR="00516DC5" w:rsidRPr="0091470A" w:rsidRDefault="00516DC5">
      <w:pPr>
        <w:rPr>
          <w:lang w:val="ru-RU"/>
        </w:rPr>
        <w:sectPr w:rsidR="00516DC5" w:rsidRPr="0091470A">
          <w:pgSz w:w="11900" w:h="16840"/>
          <w:pgMar w:top="286" w:right="766" w:bottom="1440" w:left="666" w:header="720" w:footer="720" w:gutter="0"/>
          <w:cols w:space="720" w:equalWidth="0">
            <w:col w:w="10468" w:space="0"/>
          </w:cols>
          <w:docGrid w:linePitch="360"/>
        </w:sectPr>
      </w:pPr>
    </w:p>
    <w:p w:rsidR="00516DC5" w:rsidRPr="0091470A" w:rsidRDefault="00516DC5">
      <w:pPr>
        <w:autoSpaceDE w:val="0"/>
        <w:autoSpaceDN w:val="0"/>
        <w:spacing w:after="78" w:line="220" w:lineRule="exact"/>
        <w:rPr>
          <w:lang w:val="ru-RU"/>
        </w:rPr>
      </w:pPr>
    </w:p>
    <w:p w:rsidR="00516DC5" w:rsidRPr="0091470A" w:rsidRDefault="007951EA">
      <w:pPr>
        <w:autoSpaceDE w:val="0"/>
        <w:autoSpaceDN w:val="0"/>
        <w:spacing w:after="0" w:line="230" w:lineRule="auto"/>
        <w:rPr>
          <w:lang w:val="ru-RU"/>
        </w:rPr>
      </w:pPr>
      <w:r w:rsidRPr="0091470A">
        <w:rPr>
          <w:rFonts w:ascii="Times New Roman" w:eastAsia="Times New Roman" w:hAnsi="Times New Roman"/>
          <w:b/>
          <w:color w:val="000000"/>
          <w:sz w:val="24"/>
          <w:lang w:val="ru-RU"/>
        </w:rPr>
        <w:t>С</w:t>
      </w:r>
      <w:r w:rsidRPr="0091470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ОДЕРЖАНИЕ УЧЕБНОГО ПРЕДМЕТА </w:t>
      </w:r>
    </w:p>
    <w:p w:rsidR="00516DC5" w:rsidRPr="0091470A" w:rsidRDefault="007951EA">
      <w:pPr>
        <w:tabs>
          <w:tab w:val="left" w:pos="180"/>
        </w:tabs>
        <w:autoSpaceDE w:val="0"/>
        <w:autoSpaceDN w:val="0"/>
        <w:spacing w:before="346" w:after="0" w:line="281" w:lineRule="auto"/>
        <w:rPr>
          <w:lang w:val="ru-RU"/>
        </w:rPr>
      </w:pPr>
      <w:r w:rsidRPr="0091470A">
        <w:rPr>
          <w:lang w:val="ru-RU"/>
        </w:rPr>
        <w:tab/>
      </w:r>
      <w:r w:rsidRPr="0091470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общество </w:t>
      </w:r>
      <w:r w:rsidRPr="0091470A">
        <w:rPr>
          <w:lang w:val="ru-RU"/>
        </w:rPr>
        <w:br/>
      </w:r>
      <w:r w:rsidRPr="0091470A">
        <w:rPr>
          <w:lang w:val="ru-RU"/>
        </w:rPr>
        <w:tab/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</w:t>
      </w:r>
      <w:r w:rsidRPr="0091470A">
        <w:rPr>
          <w:lang w:val="ru-RU"/>
        </w:rPr>
        <w:br/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деятельность с одноклассниками —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 учёба, игры, отдых. Рабочее место школьника: удобное </w:t>
      </w:r>
      <w:r w:rsidRPr="0091470A">
        <w:rPr>
          <w:lang w:val="ru-RU"/>
        </w:rPr>
        <w:br/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</w:t>
      </w:r>
    </w:p>
    <w:p w:rsidR="00516DC5" w:rsidRPr="0091470A" w:rsidRDefault="007951EA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91470A">
        <w:rPr>
          <w:lang w:val="ru-RU"/>
        </w:rPr>
        <w:tab/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Семья.  Моя семья в прошлом и настоящем.  Имена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 и фамилии членов семьи, их профессии. Взаимоотношения и взаимопомощь в семье.  Совместный труд и отдых.  Домашний адрес.</w:t>
      </w:r>
    </w:p>
    <w:p w:rsidR="00516DC5" w:rsidRPr="0091470A" w:rsidRDefault="007951EA">
      <w:pPr>
        <w:autoSpaceDE w:val="0"/>
        <w:autoSpaceDN w:val="0"/>
        <w:spacing w:before="72" w:after="0"/>
        <w:ind w:firstLine="18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Россия — наша Родина. Москва — столица России. Символы России (герб, флаг, гимн). Народы России. Первоначальные сведения о родном крае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. Название своего населённого пункта (города, села), региона. Культурные объекты родного края. Ценность и красота </w:t>
      </w:r>
      <w:proofErr w:type="gramStart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рукотворного  мира</w:t>
      </w:r>
      <w:proofErr w:type="gramEnd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.    Правила поведения в социуме.</w:t>
      </w:r>
    </w:p>
    <w:p w:rsidR="00516DC5" w:rsidRPr="0091470A" w:rsidRDefault="007951EA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91470A">
        <w:rPr>
          <w:lang w:val="ru-RU"/>
        </w:rPr>
        <w:tab/>
      </w:r>
      <w:r w:rsidRPr="0091470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природа </w:t>
      </w:r>
      <w:r w:rsidRPr="0091470A">
        <w:rPr>
          <w:lang w:val="ru-RU"/>
        </w:rPr>
        <w:br/>
      </w:r>
      <w:r w:rsidRPr="0091470A">
        <w:rPr>
          <w:lang w:val="ru-RU"/>
        </w:rPr>
        <w:tab/>
      </w:r>
      <w:proofErr w:type="spellStart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Природа</w:t>
      </w:r>
      <w:proofErr w:type="spellEnd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 —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здуха (воды) по термометру. Сезонные изменения в природе.  Взаимосвязи между человеком и природой.  Правила нравственного и безопасного поведения в природе.</w:t>
      </w:r>
    </w:p>
    <w:p w:rsidR="00516DC5" w:rsidRPr="0091470A" w:rsidRDefault="007951EA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Растительный мир. Растения ближайшего окружения (узнавание, называние, краткое описание). Лиственны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516DC5" w:rsidRPr="0091470A" w:rsidRDefault="007951E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91470A">
        <w:rPr>
          <w:lang w:val="ru-RU"/>
        </w:rPr>
        <w:tab/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Мир животных Разные группы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 животных (звери, насекомые, птицы, рыбы и </w:t>
      </w:r>
      <w:proofErr w:type="gramStart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др. )</w:t>
      </w:r>
      <w:proofErr w:type="gramEnd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. Домашние и дикие животные (различия в условиях жизни). Забота о домашних питомцах.</w:t>
      </w:r>
    </w:p>
    <w:p w:rsidR="00516DC5" w:rsidRPr="0091470A" w:rsidRDefault="007951EA">
      <w:pPr>
        <w:autoSpaceDE w:val="0"/>
        <w:autoSpaceDN w:val="0"/>
        <w:spacing w:before="70" w:after="0" w:line="262" w:lineRule="auto"/>
        <w:ind w:left="180" w:right="144"/>
        <w:rPr>
          <w:lang w:val="ru-RU"/>
        </w:rPr>
      </w:pPr>
      <w:r w:rsidRPr="0091470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Правила безопасной жизни </w:t>
      </w:r>
      <w:r w:rsidRPr="0091470A">
        <w:rPr>
          <w:lang w:val="ru-RU"/>
        </w:rPr>
        <w:br/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необходимости соблюдения режима дня, правил здорового питания и личной гигиены. </w:t>
      </w:r>
    </w:p>
    <w:p w:rsidR="00516DC5" w:rsidRPr="0091470A" w:rsidRDefault="007951EA">
      <w:pPr>
        <w:autoSpaceDE w:val="0"/>
        <w:autoSpaceDN w:val="0"/>
        <w:spacing w:before="70" w:after="0" w:line="230" w:lineRule="auto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Правил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а безопасности в быту: пользование бытовыми электроприборами, газовыми плитами.</w:t>
      </w:r>
    </w:p>
    <w:p w:rsidR="00516DC5" w:rsidRPr="0091470A" w:rsidRDefault="007951E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91470A">
        <w:rPr>
          <w:lang w:val="ru-RU"/>
        </w:rPr>
        <w:tab/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516DC5" w:rsidRPr="0091470A" w:rsidRDefault="007951EA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91470A">
        <w:rPr>
          <w:lang w:val="ru-RU"/>
        </w:rPr>
        <w:tab/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Безопасность в сети Интернет (электронный дневник и эле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ктронные ресурсы школы) в условиях контролируемого доступа в Интернет.</w:t>
      </w:r>
    </w:p>
    <w:p w:rsidR="00516DC5" w:rsidRPr="0091470A" w:rsidRDefault="007951EA">
      <w:pPr>
        <w:autoSpaceDE w:val="0"/>
        <w:autoSpaceDN w:val="0"/>
        <w:spacing w:before="192" w:after="0" w:line="262" w:lineRule="auto"/>
        <w:ind w:left="180" w:right="3456"/>
        <w:rPr>
          <w:lang w:val="ru-RU"/>
        </w:rPr>
      </w:pPr>
      <w:r w:rsidRPr="0091470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91470A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универсальные учебные действия:</w:t>
      </w:r>
    </w:p>
    <w:p w:rsidR="00516DC5" w:rsidRPr="0091470A" w:rsidRDefault="007951EA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происходящие в природе изменения, наблюдать зависимость изменений 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в живой природе от состояния неживой природы; </w:t>
      </w:r>
    </w:p>
    <w:p w:rsidR="00516DC5" w:rsidRPr="0091470A" w:rsidRDefault="007951EA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516DC5" w:rsidRPr="0091470A" w:rsidRDefault="007951EA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лиственных и хвойных растений, сравнивать их, устанавливать различия во внешнем виде.</w:t>
      </w:r>
    </w:p>
    <w:p w:rsidR="00516DC5" w:rsidRPr="0091470A" w:rsidRDefault="007951E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1470A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516DC5" w:rsidRPr="0091470A" w:rsidRDefault="007951EA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понимать, что информация может быть представлена в разной форме — текста, иллюстраций, видео, таблицы; </w:t>
      </w:r>
    </w:p>
    <w:p w:rsidR="00516DC5" w:rsidRPr="0091470A" w:rsidRDefault="00516DC5">
      <w:pPr>
        <w:rPr>
          <w:lang w:val="ru-RU"/>
        </w:rPr>
        <w:sectPr w:rsidR="00516DC5" w:rsidRPr="0091470A">
          <w:pgSz w:w="11900" w:h="16840"/>
          <w:pgMar w:top="298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16DC5" w:rsidRPr="0091470A" w:rsidRDefault="00516DC5">
      <w:pPr>
        <w:autoSpaceDE w:val="0"/>
        <w:autoSpaceDN w:val="0"/>
        <w:spacing w:after="108" w:line="220" w:lineRule="exact"/>
        <w:rPr>
          <w:lang w:val="ru-RU"/>
        </w:rPr>
      </w:pPr>
    </w:p>
    <w:p w:rsidR="00516DC5" w:rsidRPr="0091470A" w:rsidRDefault="007951EA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—  соотносить иллюстрацию явления (объекта, предмета) с его названием.</w:t>
      </w:r>
    </w:p>
    <w:p w:rsidR="00516DC5" w:rsidRPr="0091470A" w:rsidRDefault="007951EA">
      <w:pPr>
        <w:autoSpaceDE w:val="0"/>
        <w:autoSpaceDN w:val="0"/>
        <w:spacing w:before="178" w:after="0" w:line="230" w:lineRule="auto"/>
        <w:rPr>
          <w:lang w:val="ru-RU"/>
        </w:rPr>
      </w:pPr>
      <w:r w:rsidRPr="0091470A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универсальные учебные действия:</w:t>
      </w:r>
    </w:p>
    <w:p w:rsidR="00516DC5" w:rsidRPr="0091470A" w:rsidRDefault="007951EA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—  в процессе учебного диалога слушать говорящего; отвечать на вопросы, дополнять ответы уча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стников; уважительно от носиться к разным мнениям; </w:t>
      </w:r>
    </w:p>
    <w:p w:rsidR="00516DC5" w:rsidRPr="0091470A" w:rsidRDefault="007951EA">
      <w:pPr>
        <w:autoSpaceDE w:val="0"/>
        <w:autoSpaceDN w:val="0"/>
        <w:spacing w:before="190" w:after="0" w:line="262" w:lineRule="auto"/>
        <w:ind w:left="240" w:right="1008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516DC5" w:rsidRPr="0091470A" w:rsidRDefault="007951EA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gramStart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соотносить  предметы</w:t>
      </w:r>
      <w:proofErr w:type="gramEnd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   декоративно-прикладного   искусства с принадлежностью народу РФ, описывать предмет по предложенному плану; </w:t>
      </w:r>
    </w:p>
    <w:p w:rsidR="00516DC5" w:rsidRPr="0091470A" w:rsidRDefault="007951EA">
      <w:pPr>
        <w:autoSpaceDE w:val="0"/>
        <w:autoSpaceDN w:val="0"/>
        <w:spacing w:before="192" w:after="0" w:line="262" w:lineRule="auto"/>
        <w:ind w:left="240" w:right="432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по предложенному плану время года, передавать в рассказе своё отношение к природным явлениям; </w:t>
      </w:r>
    </w:p>
    <w:p w:rsidR="00516DC5" w:rsidRPr="0091470A" w:rsidRDefault="007951EA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домашних и диких животных, объяснять, чем они различаются.</w:t>
      </w:r>
    </w:p>
    <w:p w:rsidR="00516DC5" w:rsidRPr="0091470A" w:rsidRDefault="007951EA">
      <w:pPr>
        <w:autoSpaceDE w:val="0"/>
        <w:autoSpaceDN w:val="0"/>
        <w:spacing w:before="178" w:after="0" w:line="230" w:lineRule="auto"/>
        <w:rPr>
          <w:lang w:val="ru-RU"/>
        </w:rPr>
      </w:pPr>
      <w:r w:rsidRPr="0091470A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универсальные учебные действия:</w:t>
      </w:r>
    </w:p>
    <w:p w:rsidR="00516DC5" w:rsidRPr="0091470A" w:rsidRDefault="007951EA">
      <w:pPr>
        <w:autoSpaceDE w:val="0"/>
        <w:autoSpaceDN w:val="0"/>
        <w:spacing w:before="178" w:after="0" w:line="271" w:lineRule="auto"/>
        <w:ind w:left="24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—  сравнивать организацию своей жизни с установленными правилами здорового образа жизни (выполнение режима, двигательная активность, закаливание, безопа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сность использования бытовых электроприборов); </w:t>
      </w:r>
    </w:p>
    <w:p w:rsidR="00516DC5" w:rsidRPr="0091470A" w:rsidRDefault="007951EA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выполнение правил безопасного поведения на дорогах и улицах другими детьми, выполнять самооценку; </w:t>
      </w:r>
    </w:p>
    <w:p w:rsidR="00516DC5" w:rsidRPr="0091470A" w:rsidRDefault="007951EA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анализировать предложенные ситуации: устанавливать нарушения режима дня, организации учебной 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работы; нарушения правил дорожного движения, правил пользования </w:t>
      </w:r>
      <w:proofErr w:type="spellStart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электро</w:t>
      </w:r>
      <w:proofErr w:type="spellEnd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 и газовыми приборами.</w:t>
      </w:r>
    </w:p>
    <w:p w:rsidR="00516DC5" w:rsidRPr="0091470A" w:rsidRDefault="007951EA">
      <w:pPr>
        <w:autoSpaceDE w:val="0"/>
        <w:autoSpaceDN w:val="0"/>
        <w:spacing w:before="178" w:after="0" w:line="230" w:lineRule="auto"/>
        <w:rPr>
          <w:lang w:val="ru-RU"/>
        </w:rPr>
      </w:pPr>
      <w:r w:rsidRPr="0091470A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</w:p>
    <w:p w:rsidR="00516DC5" w:rsidRPr="0091470A" w:rsidRDefault="007951EA">
      <w:pPr>
        <w:autoSpaceDE w:val="0"/>
        <w:autoSpaceDN w:val="0"/>
        <w:spacing w:before="178" w:after="0" w:line="271" w:lineRule="auto"/>
        <w:ind w:left="240" w:right="432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общения в совместной деятельности: договариваться, справедливо распределять работу, определять нарушение правил взаи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моотношений, при участии учителя устранять возникающие конфликты.</w:t>
      </w:r>
    </w:p>
    <w:p w:rsidR="00516DC5" w:rsidRPr="0091470A" w:rsidRDefault="00516DC5">
      <w:pPr>
        <w:rPr>
          <w:lang w:val="ru-RU"/>
        </w:rPr>
        <w:sectPr w:rsidR="00516DC5" w:rsidRPr="0091470A">
          <w:pgSz w:w="11900" w:h="16840"/>
          <w:pgMar w:top="328" w:right="796" w:bottom="1440" w:left="846" w:header="720" w:footer="720" w:gutter="0"/>
          <w:cols w:space="720" w:equalWidth="0">
            <w:col w:w="10258" w:space="0"/>
          </w:cols>
          <w:docGrid w:linePitch="360"/>
        </w:sectPr>
      </w:pPr>
    </w:p>
    <w:p w:rsidR="00516DC5" w:rsidRPr="0091470A" w:rsidRDefault="00516DC5">
      <w:pPr>
        <w:autoSpaceDE w:val="0"/>
        <w:autoSpaceDN w:val="0"/>
        <w:spacing w:after="78" w:line="220" w:lineRule="exact"/>
        <w:rPr>
          <w:lang w:val="ru-RU"/>
        </w:rPr>
      </w:pPr>
    </w:p>
    <w:p w:rsidR="00516DC5" w:rsidRPr="0091470A" w:rsidRDefault="007951EA">
      <w:pPr>
        <w:autoSpaceDE w:val="0"/>
        <w:autoSpaceDN w:val="0"/>
        <w:spacing w:after="0" w:line="230" w:lineRule="auto"/>
        <w:rPr>
          <w:lang w:val="ru-RU"/>
        </w:rPr>
      </w:pPr>
      <w:r w:rsidRPr="0091470A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516DC5" w:rsidRPr="0091470A" w:rsidRDefault="007951EA">
      <w:pPr>
        <w:tabs>
          <w:tab w:val="left" w:pos="180"/>
        </w:tabs>
        <w:autoSpaceDE w:val="0"/>
        <w:autoSpaceDN w:val="0"/>
        <w:spacing w:before="346" w:after="0" w:line="262" w:lineRule="auto"/>
        <w:ind w:right="720"/>
        <w:rPr>
          <w:lang w:val="ru-RU"/>
        </w:rPr>
      </w:pPr>
      <w:r w:rsidRPr="0091470A">
        <w:rPr>
          <w:lang w:val="ru-RU"/>
        </w:rPr>
        <w:tab/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"Окружающий мир" в 1 классе направлено на достижение обучающимися личностных, </w:t>
      </w:r>
      <w:proofErr w:type="spellStart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516DC5" w:rsidRPr="0091470A" w:rsidRDefault="007951EA">
      <w:pPr>
        <w:autoSpaceDE w:val="0"/>
        <w:autoSpaceDN w:val="0"/>
        <w:spacing w:before="226" w:after="0" w:line="230" w:lineRule="auto"/>
        <w:rPr>
          <w:lang w:val="ru-RU"/>
        </w:rPr>
      </w:pPr>
      <w:r w:rsidRPr="0091470A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516DC5" w:rsidRPr="0091470A" w:rsidRDefault="007951EA">
      <w:pPr>
        <w:tabs>
          <w:tab w:val="left" w:pos="180"/>
        </w:tabs>
        <w:autoSpaceDE w:val="0"/>
        <w:autoSpaceDN w:val="0"/>
        <w:spacing w:before="346" w:after="0" w:line="281" w:lineRule="auto"/>
        <w:ind w:right="720"/>
        <w:rPr>
          <w:lang w:val="ru-RU"/>
        </w:rPr>
      </w:pPr>
      <w:r w:rsidRPr="0091470A">
        <w:rPr>
          <w:lang w:val="ru-RU"/>
        </w:rPr>
        <w:tab/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 </w:t>
      </w:r>
      <w:r w:rsidRPr="0091470A">
        <w:rPr>
          <w:lang w:val="ru-RU"/>
        </w:rPr>
        <w:br/>
      </w:r>
      <w:r w:rsidRPr="0091470A">
        <w:rPr>
          <w:lang w:val="ru-RU"/>
        </w:rPr>
        <w:tab/>
      </w:r>
      <w:r w:rsidRPr="0091470A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</w:p>
    <w:p w:rsidR="00516DC5" w:rsidRPr="0091470A" w:rsidRDefault="007951EA">
      <w:pPr>
        <w:autoSpaceDE w:val="0"/>
        <w:autoSpaceDN w:val="0"/>
        <w:spacing w:before="180" w:after="0" w:line="262" w:lineRule="auto"/>
        <w:ind w:left="420" w:right="72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своей Родин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е — России; понимание особой роли многонациональной России в современном мире; </w:t>
      </w:r>
    </w:p>
    <w:p w:rsidR="00516DC5" w:rsidRPr="0091470A" w:rsidRDefault="007951EA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516DC5" w:rsidRPr="0091470A" w:rsidRDefault="007951EA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—  сопричастность к прошлому, наст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</w:t>
      </w:r>
    </w:p>
    <w:p w:rsidR="00516DC5" w:rsidRPr="0091470A" w:rsidRDefault="007951EA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осознание прав и ответственности чел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овека как члена общества.</w:t>
      </w:r>
    </w:p>
    <w:p w:rsidR="00516DC5" w:rsidRPr="0091470A" w:rsidRDefault="007951E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1470A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:rsidR="00516DC5" w:rsidRPr="0091470A" w:rsidRDefault="007951EA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проявление культуры общения, уважительного отношения к людям, их взглядам, признанию их индивидуальности; </w:t>
      </w:r>
    </w:p>
    <w:p w:rsidR="00516DC5" w:rsidRPr="0091470A" w:rsidRDefault="007951EA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принятие существующих в обществе нравственно-этических норм поведения и правил 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межличностных отношений, которые строятся на проявлении гуманизма, сопереживания, уважения и доброжелательности; </w:t>
      </w:r>
    </w:p>
    <w:p w:rsidR="00516DC5" w:rsidRPr="0091470A" w:rsidRDefault="007951EA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—  применение правил совместной деятельности, проявление способности договариваться, неприятие любых форм поведения, направленных на причинени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е физического и морального вреда другим людям.</w:t>
      </w:r>
    </w:p>
    <w:p w:rsidR="00516DC5" w:rsidRPr="0091470A" w:rsidRDefault="007951EA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91470A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:rsidR="00516DC5" w:rsidRPr="0091470A" w:rsidRDefault="007951EA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—  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орчеству своего и других народов; </w:t>
      </w:r>
    </w:p>
    <w:p w:rsidR="00516DC5" w:rsidRPr="0091470A" w:rsidRDefault="007951EA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—  использование полученных знаний в продуктивной и преобразующей деятельности, в разных видах художественной деятельности.</w:t>
      </w:r>
    </w:p>
    <w:p w:rsidR="00516DC5" w:rsidRPr="0091470A" w:rsidRDefault="007951E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1470A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16DC5" w:rsidRPr="0091470A" w:rsidRDefault="007951EA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—  соблюден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</w:t>
      </w:r>
      <w:r w:rsidRPr="0091470A">
        <w:rPr>
          <w:lang w:val="ru-RU"/>
        </w:rPr>
        <w:br/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информационной); </w:t>
      </w:r>
    </w:p>
    <w:p w:rsidR="00516DC5" w:rsidRPr="0091470A" w:rsidRDefault="007951EA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опыта эмоционального отношения к среде обитания, бережное отнош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ение к физическому и психическому здоровью.</w:t>
      </w:r>
    </w:p>
    <w:p w:rsidR="00516DC5" w:rsidRPr="0091470A" w:rsidRDefault="00516DC5">
      <w:pPr>
        <w:rPr>
          <w:lang w:val="ru-RU"/>
        </w:rPr>
        <w:sectPr w:rsidR="00516DC5" w:rsidRPr="0091470A">
          <w:pgSz w:w="11900" w:h="16840"/>
          <w:pgMar w:top="298" w:right="648" w:bottom="45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516DC5" w:rsidRPr="0091470A" w:rsidRDefault="00516DC5">
      <w:pPr>
        <w:autoSpaceDE w:val="0"/>
        <w:autoSpaceDN w:val="0"/>
        <w:spacing w:after="78" w:line="220" w:lineRule="exact"/>
        <w:rPr>
          <w:lang w:val="ru-RU"/>
        </w:rPr>
      </w:pPr>
    </w:p>
    <w:p w:rsidR="00516DC5" w:rsidRPr="0091470A" w:rsidRDefault="007951EA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91470A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516DC5" w:rsidRPr="0091470A" w:rsidRDefault="007951EA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ценности трудовой деятельности в жизни человека и общества, ответственное 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516DC5" w:rsidRPr="0091470A" w:rsidRDefault="007951E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1470A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516DC5" w:rsidRPr="0091470A" w:rsidRDefault="007951EA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—  осознание роли человека в природе и обществе, принятие экологических норм поведения,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 бережного отношения к природе, неприятие действий, приносящих ей вред.</w:t>
      </w:r>
    </w:p>
    <w:p w:rsidR="00516DC5" w:rsidRPr="0091470A" w:rsidRDefault="007951E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1470A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516DC5" w:rsidRPr="0091470A" w:rsidRDefault="007951EA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ориентация в деятельности на первоначальные представления о научной картине мира; </w:t>
      </w:r>
    </w:p>
    <w:p w:rsidR="00516DC5" w:rsidRPr="0091470A" w:rsidRDefault="007951EA">
      <w:pPr>
        <w:autoSpaceDE w:val="0"/>
        <w:autoSpaceDN w:val="0"/>
        <w:spacing w:before="192" w:after="0" w:line="271" w:lineRule="auto"/>
        <w:ind w:left="420" w:right="576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познания, проявление познавательного интереса, а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516DC5" w:rsidRPr="0091470A" w:rsidRDefault="007951EA">
      <w:pPr>
        <w:autoSpaceDE w:val="0"/>
        <w:autoSpaceDN w:val="0"/>
        <w:spacing w:before="286" w:after="0" w:line="230" w:lineRule="auto"/>
        <w:rPr>
          <w:lang w:val="ru-RU"/>
        </w:rPr>
      </w:pPr>
      <w:r w:rsidRPr="0091470A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516DC5" w:rsidRPr="0091470A" w:rsidRDefault="007951EA">
      <w:pPr>
        <w:autoSpaceDE w:val="0"/>
        <w:autoSpaceDN w:val="0"/>
        <w:spacing w:before="346" w:after="0" w:line="262" w:lineRule="auto"/>
        <w:ind w:left="180" w:right="4752"/>
        <w:rPr>
          <w:lang w:val="ru-RU"/>
        </w:rPr>
      </w:pPr>
      <w:proofErr w:type="spellStart"/>
      <w:r w:rsidRPr="0091470A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Познавательныеуниверсальные</w:t>
      </w:r>
      <w:proofErr w:type="spellEnd"/>
      <w:r w:rsidRPr="0091470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учебные действия: </w:t>
      </w:r>
      <w:r w:rsidRPr="0091470A">
        <w:rPr>
          <w:rFonts w:ascii="Times New Roman" w:eastAsia="Times New Roman" w:hAnsi="Times New Roman"/>
          <w:i/>
          <w:color w:val="000000"/>
          <w:sz w:val="24"/>
          <w:lang w:val="ru-RU"/>
        </w:rPr>
        <w:t>1</w:t>
      </w:r>
      <w:proofErr w:type="gramStart"/>
      <w:r w:rsidRPr="0091470A">
        <w:rPr>
          <w:rFonts w:ascii="Times New Roman" w:eastAsia="Times New Roman" w:hAnsi="Times New Roman"/>
          <w:i/>
          <w:color w:val="000000"/>
          <w:sz w:val="24"/>
          <w:lang w:val="ru-RU"/>
        </w:rPr>
        <w:t>)  Базовые</w:t>
      </w:r>
      <w:proofErr w:type="gramEnd"/>
      <w:r w:rsidRPr="0091470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логические действи</w:t>
      </w:r>
      <w:r w:rsidRPr="0091470A">
        <w:rPr>
          <w:rFonts w:ascii="Times New Roman" w:eastAsia="Times New Roman" w:hAnsi="Times New Roman"/>
          <w:i/>
          <w:color w:val="000000"/>
          <w:sz w:val="24"/>
          <w:lang w:val="ru-RU"/>
        </w:rPr>
        <w:t>я:</w:t>
      </w:r>
    </w:p>
    <w:p w:rsidR="00516DC5" w:rsidRPr="0091470A" w:rsidRDefault="007951EA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516DC5" w:rsidRPr="0091470A" w:rsidRDefault="007951EA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 основе наблюдений доступных объектов окружающего мира устанавливать связи и 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зависимости между объектами (часть — целое; причина — следствие; изменения во времени и в пространстве); </w:t>
      </w:r>
    </w:p>
    <w:p w:rsidR="00516DC5" w:rsidRPr="0091470A" w:rsidRDefault="007951EA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окружающего мира, устанавливать основания для сравнения, устанавливать аналогии; </w:t>
      </w:r>
    </w:p>
    <w:p w:rsidR="00516DC5" w:rsidRPr="0091470A" w:rsidRDefault="007951E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объединять части объекта (объекты) по определённому признаку; </w:t>
      </w:r>
    </w:p>
    <w:p w:rsidR="00516DC5" w:rsidRPr="0091470A" w:rsidRDefault="007951EA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существенный признак для классификации, классифицировать предложенные объекты; </w:t>
      </w:r>
    </w:p>
    <w:p w:rsidR="00516DC5" w:rsidRPr="0091470A" w:rsidRDefault="007951EA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—  находить закономерности и противоречия в рассматриваемых фактах, данных и наблюдениях на осно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ве предложенного алгоритма; </w:t>
      </w:r>
    </w:p>
    <w:p w:rsidR="00516DC5" w:rsidRPr="0091470A" w:rsidRDefault="007951EA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</w:t>
      </w:r>
    </w:p>
    <w:p w:rsidR="00516DC5" w:rsidRPr="0091470A" w:rsidRDefault="007951E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1470A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516DC5" w:rsidRPr="0091470A" w:rsidRDefault="007951EA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—  проводить (по предложенному и самостоятельно составленному плану или выдви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нутому предположению) наблюдения, несложные опыты; проявлять интерес к экспериментам, проводимым под руководством учителя; </w:t>
      </w:r>
    </w:p>
    <w:p w:rsidR="00516DC5" w:rsidRPr="0091470A" w:rsidRDefault="007951EA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разницу между реальным и желательным состоянием объекта (ситуации) на основе предложенных вопросов; </w:t>
      </w:r>
    </w:p>
    <w:p w:rsidR="00516DC5" w:rsidRPr="0091470A" w:rsidRDefault="007951EA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516DC5" w:rsidRPr="0091470A" w:rsidRDefault="007951EA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—  моделировать ситуации на основе изученного материала о связях в природе (живая и неживая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 природа, цепи питания; природные зоны), а также в социуме (лента времени; поведение и его</w:t>
      </w:r>
    </w:p>
    <w:p w:rsidR="00516DC5" w:rsidRPr="0091470A" w:rsidRDefault="00516DC5">
      <w:pPr>
        <w:rPr>
          <w:lang w:val="ru-RU"/>
        </w:rPr>
        <w:sectPr w:rsidR="00516DC5" w:rsidRPr="0091470A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16DC5" w:rsidRPr="0091470A" w:rsidRDefault="00516DC5">
      <w:pPr>
        <w:autoSpaceDE w:val="0"/>
        <w:autoSpaceDN w:val="0"/>
        <w:spacing w:after="66" w:line="220" w:lineRule="exact"/>
        <w:rPr>
          <w:lang w:val="ru-RU"/>
        </w:rPr>
      </w:pPr>
    </w:p>
    <w:p w:rsidR="00516DC5" w:rsidRPr="0091470A" w:rsidRDefault="007951EA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последствия; коллективный труд и его результаты и </w:t>
      </w:r>
      <w:proofErr w:type="gramStart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др. )</w:t>
      </w:r>
      <w:proofErr w:type="gramEnd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</w:p>
    <w:p w:rsidR="00516DC5" w:rsidRPr="0091470A" w:rsidRDefault="007951EA">
      <w:pPr>
        <w:autoSpaceDE w:val="0"/>
        <w:autoSpaceDN w:val="0"/>
        <w:spacing w:before="190" w:after="0" w:line="271" w:lineRule="auto"/>
        <w:ind w:left="240" w:right="72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—  проводить по предложенному плану опыт, неслож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ное исследование по установлению особенностей объекта изучения и связей между объектами (часть — целое, причина —следствие); </w:t>
      </w:r>
    </w:p>
    <w:p w:rsidR="00516DC5" w:rsidRPr="0091470A" w:rsidRDefault="007951EA">
      <w:pPr>
        <w:autoSpaceDE w:val="0"/>
        <w:autoSpaceDN w:val="0"/>
        <w:spacing w:before="190" w:after="0" w:line="262" w:lineRule="auto"/>
        <w:ind w:left="240" w:right="1152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выводы и подкреплять их доказательствами на основе результатов проведённого наблюдения (опыта, измерения, исследо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вания).</w:t>
      </w:r>
    </w:p>
    <w:p w:rsidR="00516DC5" w:rsidRPr="0091470A" w:rsidRDefault="007951EA">
      <w:pPr>
        <w:autoSpaceDE w:val="0"/>
        <w:autoSpaceDN w:val="0"/>
        <w:spacing w:before="178" w:after="0" w:line="230" w:lineRule="auto"/>
        <w:rPr>
          <w:lang w:val="ru-RU"/>
        </w:rPr>
      </w:pPr>
      <w:r w:rsidRPr="0091470A">
        <w:rPr>
          <w:rFonts w:ascii="Times New Roman" w:eastAsia="Times New Roman" w:hAnsi="Times New Roman"/>
          <w:i/>
          <w:color w:val="000000"/>
          <w:sz w:val="24"/>
          <w:lang w:val="ru-RU"/>
        </w:rPr>
        <w:t>3)  Работа с информацией:</w:t>
      </w:r>
    </w:p>
    <w:p w:rsidR="00516DC5" w:rsidRPr="0091470A" w:rsidRDefault="007951EA">
      <w:pPr>
        <w:autoSpaceDE w:val="0"/>
        <w:autoSpaceDN w:val="0"/>
        <w:spacing w:before="178" w:after="0" w:line="262" w:lineRule="auto"/>
        <w:ind w:left="240" w:right="144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различные источники для поиска информации, выбирать источник получения информации с учётом учебной задачи; </w:t>
      </w:r>
    </w:p>
    <w:p w:rsidR="00516DC5" w:rsidRPr="0091470A" w:rsidRDefault="007951EA">
      <w:pPr>
        <w:autoSpaceDE w:val="0"/>
        <w:autoSpaceDN w:val="0"/>
        <w:spacing w:before="192" w:after="0" w:line="262" w:lineRule="auto"/>
        <w:ind w:left="240" w:right="1008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согласно заданному алгоритму находить в предложенном источнике информацию, 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представленную в явном виде; </w:t>
      </w:r>
    </w:p>
    <w:p w:rsidR="00516DC5" w:rsidRPr="0091470A" w:rsidRDefault="007951EA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516DC5" w:rsidRPr="0091470A" w:rsidRDefault="007951EA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—  находить и использовать для решения учебных задач текстовую, графическую, аудиовизуальную инфо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рмацию; </w:t>
      </w:r>
    </w:p>
    <w:p w:rsidR="00516DC5" w:rsidRPr="0091470A" w:rsidRDefault="007951EA">
      <w:pPr>
        <w:autoSpaceDE w:val="0"/>
        <w:autoSpaceDN w:val="0"/>
        <w:spacing w:before="190" w:after="0" w:line="262" w:lineRule="auto"/>
        <w:ind w:left="240" w:right="72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и интерпретировать графически представленную информацию (схему, таблицу, иллюстрацию); </w:t>
      </w:r>
    </w:p>
    <w:p w:rsidR="00516DC5" w:rsidRPr="0091470A" w:rsidRDefault="007951EA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информационной безопасности в условиях контролируемого доступа в Интернет (с помощью учителя); </w:t>
      </w:r>
    </w:p>
    <w:p w:rsidR="00516DC5" w:rsidRPr="0091470A" w:rsidRDefault="007951EA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 создавать тек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стовую, видео, графическую, звуковую информацию в соответствии с учебной задачей;</w:t>
      </w:r>
    </w:p>
    <w:p w:rsidR="00516DC5" w:rsidRPr="0091470A" w:rsidRDefault="007951EA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—  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516DC5" w:rsidRPr="0091470A" w:rsidRDefault="007951EA">
      <w:pPr>
        <w:autoSpaceDE w:val="0"/>
        <w:autoSpaceDN w:val="0"/>
        <w:spacing w:before="178" w:after="0" w:line="230" w:lineRule="auto"/>
        <w:rPr>
          <w:lang w:val="ru-RU"/>
        </w:rPr>
      </w:pPr>
      <w:r w:rsidRPr="0091470A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универсальные учебны</w:t>
      </w:r>
      <w:r w:rsidRPr="0091470A">
        <w:rPr>
          <w:rFonts w:ascii="Times New Roman" w:eastAsia="Times New Roman" w:hAnsi="Times New Roman"/>
          <w:b/>
          <w:color w:val="000000"/>
          <w:sz w:val="24"/>
          <w:lang w:val="ru-RU"/>
        </w:rPr>
        <w:t>е действия:</w:t>
      </w:r>
    </w:p>
    <w:p w:rsidR="00516DC5" w:rsidRPr="0091470A" w:rsidRDefault="007951EA">
      <w:pPr>
        <w:autoSpaceDE w:val="0"/>
        <w:autoSpaceDN w:val="0"/>
        <w:spacing w:before="178" w:after="0" w:line="262" w:lineRule="auto"/>
        <w:ind w:left="240" w:right="576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процессе диалогов задавать вопросы, высказывать суждения, оценивать выступления участников; </w:t>
      </w:r>
    </w:p>
    <w:p w:rsidR="00516DC5" w:rsidRPr="0091470A" w:rsidRDefault="007951EA">
      <w:pPr>
        <w:autoSpaceDE w:val="0"/>
        <w:autoSpaceDN w:val="0"/>
        <w:spacing w:before="192" w:after="0" w:line="262" w:lineRule="auto"/>
        <w:ind w:left="24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признавать возможность существования разных точек зрения; корректно и аргументированно 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высказывать своё мнение; приводить доказательства своей правоты; </w:t>
      </w:r>
    </w:p>
    <w:p w:rsidR="00516DC5" w:rsidRPr="0091470A" w:rsidRDefault="007951EA">
      <w:pPr>
        <w:autoSpaceDE w:val="0"/>
        <w:autoSpaceDN w:val="0"/>
        <w:spacing w:before="192" w:after="0" w:line="262" w:lineRule="auto"/>
        <w:ind w:left="240" w:right="576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ведения диалога и дискуссии; проявлять уважительное отношение к собеседнику; </w:t>
      </w:r>
    </w:p>
    <w:p w:rsidR="00516DC5" w:rsidRPr="0091470A" w:rsidRDefault="007951EA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смысловое чтение для определения темы, главной мысли текста о природе, соци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альной жизни, взаимоотношениях и поступках людей; </w:t>
      </w:r>
    </w:p>
    <w:p w:rsidR="00516DC5" w:rsidRPr="0091470A" w:rsidRDefault="007951EA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 устные и письменные тексты (описание, рассуждение, повествование); </w:t>
      </w:r>
    </w:p>
    <w:p w:rsidR="00516DC5" w:rsidRPr="0091470A" w:rsidRDefault="007951EA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 обобщения и выводы на основе полученных результатов наблюдений и опытной работы, подкреплять их доказатель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ствами; </w:t>
      </w:r>
    </w:p>
    <w:p w:rsidR="00516DC5" w:rsidRPr="0091470A" w:rsidRDefault="007951EA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516DC5" w:rsidRPr="0091470A" w:rsidRDefault="007951EA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готовить небольшие публичные выступления с возможной презентацией (текст, рисунки, фото, плакаты и </w:t>
      </w:r>
      <w:proofErr w:type="gramStart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др. )</w:t>
      </w:r>
      <w:proofErr w:type="gramEnd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 к тексту в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ыступления.</w:t>
      </w:r>
    </w:p>
    <w:p w:rsidR="00516DC5" w:rsidRPr="0091470A" w:rsidRDefault="00516DC5">
      <w:pPr>
        <w:rPr>
          <w:lang w:val="ru-RU"/>
        </w:rPr>
        <w:sectPr w:rsidR="00516DC5" w:rsidRPr="0091470A">
          <w:pgSz w:w="11900" w:h="16840"/>
          <w:pgMar w:top="286" w:right="790" w:bottom="438" w:left="846" w:header="720" w:footer="720" w:gutter="0"/>
          <w:cols w:space="720" w:equalWidth="0">
            <w:col w:w="10264" w:space="0"/>
          </w:cols>
          <w:docGrid w:linePitch="360"/>
        </w:sectPr>
      </w:pPr>
    </w:p>
    <w:p w:rsidR="00516DC5" w:rsidRPr="0091470A" w:rsidRDefault="00516DC5">
      <w:pPr>
        <w:autoSpaceDE w:val="0"/>
        <w:autoSpaceDN w:val="0"/>
        <w:spacing w:after="78" w:line="220" w:lineRule="exact"/>
        <w:rPr>
          <w:lang w:val="ru-RU"/>
        </w:rPr>
      </w:pPr>
    </w:p>
    <w:p w:rsidR="00516DC5" w:rsidRPr="0091470A" w:rsidRDefault="007951EA">
      <w:pPr>
        <w:autoSpaceDE w:val="0"/>
        <w:autoSpaceDN w:val="0"/>
        <w:spacing w:after="0" w:line="262" w:lineRule="auto"/>
        <w:ind w:left="180" w:right="4896"/>
        <w:rPr>
          <w:lang w:val="ru-RU"/>
        </w:rPr>
      </w:pPr>
      <w:r w:rsidRPr="0091470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универсальные учебные действия: </w:t>
      </w:r>
      <w:r w:rsidRPr="0091470A">
        <w:rPr>
          <w:rFonts w:ascii="Times New Roman" w:eastAsia="Times New Roman" w:hAnsi="Times New Roman"/>
          <w:i/>
          <w:color w:val="000000"/>
          <w:sz w:val="24"/>
          <w:lang w:val="ru-RU"/>
        </w:rPr>
        <w:t>1</w:t>
      </w:r>
      <w:proofErr w:type="gramStart"/>
      <w:r w:rsidRPr="0091470A">
        <w:rPr>
          <w:rFonts w:ascii="Times New Roman" w:eastAsia="Times New Roman" w:hAnsi="Times New Roman"/>
          <w:i/>
          <w:color w:val="000000"/>
          <w:sz w:val="24"/>
          <w:lang w:val="ru-RU"/>
        </w:rPr>
        <w:t>)  Самоорганизация</w:t>
      </w:r>
      <w:proofErr w:type="gramEnd"/>
      <w:r w:rsidRPr="0091470A">
        <w:rPr>
          <w:rFonts w:ascii="Times New Roman" w:eastAsia="Times New Roman" w:hAnsi="Times New Roman"/>
          <w:i/>
          <w:color w:val="000000"/>
          <w:sz w:val="24"/>
          <w:lang w:val="ru-RU"/>
        </w:rPr>
        <w:t>:</w:t>
      </w:r>
    </w:p>
    <w:p w:rsidR="00516DC5" w:rsidRPr="0091470A" w:rsidRDefault="007951EA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самостоятельно или с небольшой помощью учителя действия по решению учебной задачи; </w:t>
      </w:r>
    </w:p>
    <w:p w:rsidR="00516DC5" w:rsidRPr="0091470A" w:rsidRDefault="007951E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выстраивать 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последовательность выбранных действий и операций.</w:t>
      </w:r>
    </w:p>
    <w:p w:rsidR="00516DC5" w:rsidRPr="0091470A" w:rsidRDefault="007951E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1470A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516DC5" w:rsidRPr="0091470A" w:rsidRDefault="007951EA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деятельности; </w:t>
      </w:r>
    </w:p>
    <w:p w:rsidR="00516DC5" w:rsidRPr="0091470A" w:rsidRDefault="007951EA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—  находить ошибки в своей работе и устанавливать их причины; корректировать свои действия при необходимости (с небольшо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й помощью учителя); </w:t>
      </w:r>
    </w:p>
    <w:p w:rsidR="00516DC5" w:rsidRPr="0091470A" w:rsidRDefault="007951EA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— 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516DC5" w:rsidRPr="0091470A" w:rsidRDefault="007951E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1470A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516DC5" w:rsidRPr="0091470A" w:rsidRDefault="007951EA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объективно оценивать результаты своей деятельности, соотносить свою оценку с оценкой учителя; </w:t>
      </w:r>
    </w:p>
    <w:p w:rsidR="00516DC5" w:rsidRPr="0091470A" w:rsidRDefault="007951EA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—  оценивать целесообразность выбранных способов действия, при необходимости корректировать их.</w:t>
      </w:r>
    </w:p>
    <w:p w:rsidR="00516DC5" w:rsidRPr="0091470A" w:rsidRDefault="007951E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1470A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516DC5" w:rsidRPr="0091470A" w:rsidRDefault="007951EA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—  понимать значение коллективной дея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тельности для успешного решения учебной </w:t>
      </w:r>
      <w:r w:rsidRPr="0091470A">
        <w:rPr>
          <w:lang w:val="ru-RU"/>
        </w:rPr>
        <w:br/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516DC5" w:rsidRPr="0091470A" w:rsidRDefault="007951EA">
      <w:pPr>
        <w:autoSpaceDE w:val="0"/>
        <w:autoSpaceDN w:val="0"/>
        <w:spacing w:before="190" w:after="0" w:line="262" w:lineRule="auto"/>
        <w:ind w:left="420" w:right="1584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516DC5" w:rsidRPr="0091470A" w:rsidRDefault="007951E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готовность руководить, выполнять поручения, подчиняться; </w:t>
      </w:r>
    </w:p>
    <w:p w:rsidR="00516DC5" w:rsidRPr="0091470A" w:rsidRDefault="007951EA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совместной деятельнос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ти: справедливо распределять и оценивать работу каждого участника; считаться с наличием разных мнений; не </w:t>
      </w:r>
      <w:proofErr w:type="gramStart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допускать  конфликтов</w:t>
      </w:r>
      <w:proofErr w:type="gramEnd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, при их возникновении мирно разрешать без участия взрослого; </w:t>
      </w:r>
    </w:p>
    <w:p w:rsidR="00516DC5" w:rsidRPr="0091470A" w:rsidRDefault="007951EA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работы.</w:t>
      </w:r>
    </w:p>
    <w:p w:rsidR="00516DC5" w:rsidRPr="0091470A" w:rsidRDefault="007951EA">
      <w:pPr>
        <w:autoSpaceDE w:val="0"/>
        <w:autoSpaceDN w:val="0"/>
        <w:spacing w:before="288" w:after="0" w:line="230" w:lineRule="auto"/>
        <w:rPr>
          <w:lang w:val="ru-RU"/>
        </w:rPr>
      </w:pPr>
      <w:r w:rsidRPr="0091470A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516DC5" w:rsidRPr="0091470A" w:rsidRDefault="007951EA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91470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 классе 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</w:p>
    <w:p w:rsidR="00516DC5" w:rsidRPr="0091470A" w:rsidRDefault="007951EA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—  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равственного поведения в социуме и на природе; </w:t>
      </w:r>
    </w:p>
    <w:p w:rsidR="00516DC5" w:rsidRPr="0091470A" w:rsidRDefault="007951E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название своего населённого пункта, региона, страны; </w:t>
      </w:r>
    </w:p>
    <w:p w:rsidR="00516DC5" w:rsidRPr="0091470A" w:rsidRDefault="007951EA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516DC5" w:rsidRPr="0091470A" w:rsidRDefault="007951EA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</w:t>
      </w:r>
      <w:r w:rsidRPr="0091470A">
        <w:rPr>
          <w:lang w:val="ru-RU"/>
        </w:rPr>
        <w:br/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животных(насекомые, рыбы, птицы, звери); </w:t>
      </w:r>
    </w:p>
    <w:p w:rsidR="00516DC5" w:rsidRPr="0091470A" w:rsidRDefault="00516DC5">
      <w:pPr>
        <w:rPr>
          <w:lang w:val="ru-RU"/>
        </w:rPr>
        <w:sectPr w:rsidR="00516DC5" w:rsidRPr="0091470A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16DC5" w:rsidRPr="0091470A" w:rsidRDefault="00516DC5">
      <w:pPr>
        <w:autoSpaceDE w:val="0"/>
        <w:autoSpaceDN w:val="0"/>
        <w:spacing w:after="108" w:line="220" w:lineRule="exact"/>
        <w:rPr>
          <w:lang w:val="ru-RU"/>
        </w:rPr>
      </w:pPr>
    </w:p>
    <w:p w:rsidR="00516DC5" w:rsidRPr="0091470A" w:rsidRDefault="007951EA">
      <w:pPr>
        <w:autoSpaceDE w:val="0"/>
        <w:autoSpaceDN w:val="0"/>
        <w:spacing w:after="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516DC5" w:rsidRPr="0091470A" w:rsidRDefault="007951EA">
      <w:pPr>
        <w:autoSpaceDE w:val="0"/>
        <w:autoSpaceDN w:val="0"/>
        <w:spacing w:before="190" w:after="0" w:line="230" w:lineRule="auto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правила ухода за комнатными растениями и домашними животными; </w:t>
      </w:r>
    </w:p>
    <w:p w:rsidR="00516DC5" w:rsidRPr="0091470A" w:rsidRDefault="007951EA">
      <w:pPr>
        <w:autoSpaceDE w:val="0"/>
        <w:autoSpaceDN w:val="0"/>
        <w:spacing w:before="190" w:after="0"/>
        <w:ind w:right="144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—  проводить, соблюдая правила безопасного труда,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516DC5" w:rsidRPr="0091470A" w:rsidRDefault="007951EA">
      <w:pPr>
        <w:autoSpaceDE w:val="0"/>
        <w:autoSpaceDN w:val="0"/>
        <w:spacing w:before="192" w:after="0" w:line="230" w:lineRule="auto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для ответов на во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просы небольшие тексты о природе и обществе; </w:t>
      </w:r>
    </w:p>
    <w:p w:rsidR="00516DC5" w:rsidRPr="0091470A" w:rsidRDefault="007951EA">
      <w:pPr>
        <w:autoSpaceDE w:val="0"/>
        <w:autoSpaceDN w:val="0"/>
        <w:spacing w:before="192" w:after="0" w:line="262" w:lineRule="auto"/>
        <w:ind w:right="432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516DC5" w:rsidRPr="0091470A" w:rsidRDefault="007951EA">
      <w:pPr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безопасности на учебном месте школьника; во время наблю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дений и опытов; безопасно пользоваться бытовыми электроприборами; </w:t>
      </w:r>
    </w:p>
    <w:p w:rsidR="00516DC5" w:rsidRPr="0091470A" w:rsidRDefault="007951EA">
      <w:pPr>
        <w:autoSpaceDE w:val="0"/>
        <w:autoSpaceDN w:val="0"/>
        <w:spacing w:before="190" w:after="0" w:line="230" w:lineRule="auto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здорового питания и личной гигиены; </w:t>
      </w:r>
    </w:p>
    <w:p w:rsidR="00516DC5" w:rsidRPr="0091470A" w:rsidRDefault="007951EA">
      <w:pPr>
        <w:autoSpaceDE w:val="0"/>
        <w:autoSpaceDN w:val="0"/>
        <w:spacing w:before="190" w:after="0" w:line="230" w:lineRule="auto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пешехода; </w:t>
      </w:r>
    </w:p>
    <w:p w:rsidR="00516DC5" w:rsidRPr="0091470A" w:rsidRDefault="007951EA">
      <w:pPr>
        <w:autoSpaceDE w:val="0"/>
        <w:autoSpaceDN w:val="0"/>
        <w:spacing w:before="190" w:after="0" w:line="230" w:lineRule="auto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в природе; </w:t>
      </w:r>
    </w:p>
    <w:p w:rsidR="00516DC5" w:rsidRPr="0091470A" w:rsidRDefault="007951EA">
      <w:pPr>
        <w:autoSpaceDE w:val="0"/>
        <w:autoSpaceDN w:val="0"/>
        <w:spacing w:before="190" w:after="0" w:line="262" w:lineRule="auto"/>
        <w:ind w:right="1008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 помощью взрослых 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(учителя, родителей) пользоваться электронным дневником и электронными ресурсами школы.</w:t>
      </w:r>
    </w:p>
    <w:p w:rsidR="00516DC5" w:rsidRPr="0091470A" w:rsidRDefault="00516DC5">
      <w:pPr>
        <w:rPr>
          <w:lang w:val="ru-RU"/>
        </w:rPr>
        <w:sectPr w:rsidR="00516DC5" w:rsidRPr="0091470A">
          <w:pgSz w:w="11900" w:h="16840"/>
          <w:pgMar w:top="328" w:right="840" w:bottom="1440" w:left="1086" w:header="720" w:footer="720" w:gutter="0"/>
          <w:cols w:space="720" w:equalWidth="0">
            <w:col w:w="9974" w:space="0"/>
          </w:cols>
          <w:docGrid w:linePitch="360"/>
        </w:sectPr>
      </w:pPr>
    </w:p>
    <w:p w:rsidR="00516DC5" w:rsidRPr="0091470A" w:rsidRDefault="00516DC5">
      <w:pPr>
        <w:autoSpaceDE w:val="0"/>
        <w:autoSpaceDN w:val="0"/>
        <w:spacing w:after="64" w:line="220" w:lineRule="exact"/>
        <w:rPr>
          <w:lang w:val="ru-RU"/>
        </w:rPr>
      </w:pPr>
    </w:p>
    <w:p w:rsidR="00516DC5" w:rsidRDefault="007951EA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22"/>
        <w:gridCol w:w="528"/>
        <w:gridCol w:w="1106"/>
        <w:gridCol w:w="1140"/>
        <w:gridCol w:w="864"/>
        <w:gridCol w:w="4636"/>
        <w:gridCol w:w="1272"/>
        <w:gridCol w:w="1466"/>
      </w:tblGrid>
      <w:tr w:rsidR="00516DC5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1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516DC5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DC5" w:rsidRDefault="00516DC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DC5" w:rsidRDefault="00516DC5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45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DC5" w:rsidRDefault="00516DC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DC5" w:rsidRDefault="00516DC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DC5" w:rsidRDefault="00516DC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DC5" w:rsidRDefault="00516DC5"/>
        </w:tc>
      </w:tr>
      <w:tr w:rsidR="00516DC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Человек и общество.</w:t>
            </w:r>
          </w:p>
        </w:tc>
      </w:tr>
      <w:tr w:rsidR="00516DC5">
        <w:trPr>
          <w:trHeight w:hRule="exact" w:val="54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02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Школьные традиции и праздники. Классный, школьный коллектив, </w:t>
            </w:r>
            <w:r w:rsidRPr="009147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совместная деятельность.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02.09.2022 06.09.2022</w:t>
            </w:r>
          </w:p>
        </w:tc>
        <w:tc>
          <w:tcPr>
            <w:tcW w:w="46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Экскурсия по школе, знакомство с помещениями;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516DC5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Одноклассники, взаимоотношения между ними; ценность дружбы, взаимной помощи.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09.09.2022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ситуаций по теме «Правила поведения в классе и в школе»;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516DC5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Рабочее место школьника. Правила безопасной работы на учебном месте, режим труда и отдыха.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13.09.2022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теме «Как содержать </w:t>
            </w: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рабочее место в порядке»;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http://kopilurokov.ru</w:t>
            </w:r>
          </w:p>
        </w:tc>
      </w:tr>
      <w:tr w:rsidR="00516DC5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Россия Москва — столица России. Народы России.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16.09.2022 20.09.2022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 и обсуждение иллюстраций, видеофрагментов и других материалов (по выбору) на темы «Москва — </w:t>
            </w: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столица </w:t>
            </w:r>
            <w:proofErr w:type="spellStart"/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России»,«Экскурсия</w:t>
            </w:r>
            <w:proofErr w:type="spellEnd"/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 Москве»;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Самооценка с </w:t>
            </w:r>
            <w:r w:rsidRPr="0091470A">
              <w:rPr>
                <w:lang w:val="ru-RU"/>
              </w:rPr>
              <w:br/>
            </w:r>
            <w:proofErr w:type="spellStart"/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http://kopilurokov.ru</w:t>
            </w:r>
          </w:p>
        </w:tc>
      </w:tr>
      <w:tr w:rsidR="00516DC5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Первоначальные сведения о родном крае. Название своего   населённого пункта (города, села), региона.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23.09.2022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27.09.2022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Экскурсии, целевые прогулки, просмотр иллюстраций, видеофрагментов и других материалов (по вы бору) на </w:t>
            </w:r>
            <w:proofErr w:type="spellStart"/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тему«Москва</w:t>
            </w:r>
            <w:proofErr w:type="spellEnd"/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— столица России»;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516DC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Культурные объекты родного края. Труд людей. Ценность и красота </w:t>
            </w:r>
            <w:r w:rsidRPr="009147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рукотворного мира.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30.09.2022 07.10.2022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Экскурсии, целевые прогулки, просмотр иллюстраций, видеофрагментов и других материалов о родном крае, труде людей;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1470A">
              <w:rPr>
                <w:lang w:val="ru-RU"/>
              </w:rPr>
              <w:br/>
            </w:r>
            <w:proofErr w:type="spellStart"/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516DC5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Правила поведения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 социуме.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11.10.2022 14.10.2022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по теме «Правила поведения в учреждениях культуры — в театре, музее, библиотеке»;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516DC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Моя семья в прошлом и настоящем. Имена и фамилии членов семьи, их профессии.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18.10.2022 21.10.2022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по теме «Что такое семья»;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1470A">
              <w:rPr>
                <w:lang w:val="ru-RU"/>
              </w:rPr>
              <w:br/>
            </w:r>
            <w:proofErr w:type="spellStart"/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516DC5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45" w:lineRule="auto"/>
              <w:ind w:left="72" w:right="720"/>
            </w:pPr>
            <w:r w:rsidRPr="009147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Взаимоотношения и взаимопомощь в семье.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Совместный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труд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отдых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25.10.2022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 детей по теме «Как наша семья проводит свободное время»;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516DC5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Домашний адрес.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28.10.2022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иллюстративным материалом: рассматривание фото, репродукций на тему «Семья»;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516DC5">
        <w:trPr>
          <w:trHeight w:hRule="exact" w:val="348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0484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516DC5"/>
        </w:tc>
      </w:tr>
      <w:tr w:rsidR="00516DC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Человек и природа.</w:t>
            </w:r>
          </w:p>
        </w:tc>
      </w:tr>
      <w:tr w:rsidR="00516DC5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Природа и предметы, созданные человеком.</w:t>
            </w:r>
          </w:p>
          <w:p w:rsidR="00516DC5" w:rsidRPr="0091470A" w:rsidRDefault="007951EA">
            <w:pPr>
              <w:autoSpaceDE w:val="0"/>
              <w:autoSpaceDN w:val="0"/>
              <w:spacing w:before="18" w:after="0" w:line="245" w:lineRule="auto"/>
              <w:ind w:left="72" w:right="144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Природные материалы. Бережное отношение к пред метам, вещам, уход за ними.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15.11.2022 22.11.2022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по теме «Почему люди должны оберегать и охранять природу»;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</w:tbl>
    <w:p w:rsidR="00516DC5" w:rsidRDefault="00516DC5">
      <w:pPr>
        <w:autoSpaceDE w:val="0"/>
        <w:autoSpaceDN w:val="0"/>
        <w:spacing w:after="0" w:line="14" w:lineRule="exact"/>
      </w:pPr>
    </w:p>
    <w:p w:rsidR="00516DC5" w:rsidRDefault="00516DC5">
      <w:pPr>
        <w:sectPr w:rsidR="00516DC5">
          <w:pgSz w:w="16840" w:h="11900"/>
          <w:pgMar w:top="282" w:right="640" w:bottom="60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16DC5" w:rsidRDefault="00516DC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22"/>
        <w:gridCol w:w="528"/>
        <w:gridCol w:w="1106"/>
        <w:gridCol w:w="1140"/>
        <w:gridCol w:w="864"/>
        <w:gridCol w:w="4636"/>
        <w:gridCol w:w="1272"/>
        <w:gridCol w:w="1466"/>
      </w:tblGrid>
      <w:tr w:rsidR="00516DC5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6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Неживая и живая природа.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25.11.2022 02.12.2022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иллюстративным материалом: «Живая и неживая природа»;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1470A">
              <w:rPr>
                <w:lang w:val="ru-RU"/>
              </w:rPr>
              <w:br/>
            </w:r>
            <w:proofErr w:type="spellStart"/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516DC5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45" w:lineRule="auto"/>
              <w:ind w:left="72" w:right="144"/>
            </w:pPr>
            <w:r w:rsidRPr="009147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Погода и термометр. Наблюдение за погодой своего края.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Сезонные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изменения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природе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06.12.2022 13.12.2022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Экскурсии по теме «Сезонные изменения в природе, наблюдение за погодой»;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516DC5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16.12.2022 23.12.2022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по теме «Почему люди должны оберегать и охранять природу»;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1470A">
              <w:rPr>
                <w:lang w:val="ru-RU"/>
              </w:rPr>
              <w:br/>
            </w:r>
            <w:proofErr w:type="spellStart"/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516DC5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64" w:after="0" w:line="252" w:lineRule="auto"/>
              <w:ind w:left="72" w:right="576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Растения ближайшего окружения (узнавание, называние, краткое  описание).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27.12.2022 17.01.2023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6" w:after="0" w:line="250" w:lineRule="auto"/>
              <w:ind w:left="72" w:right="864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Экскурсия;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Сравнение внешнего вида деревьев, кустарников, трав; Определение названия по внешнему виду дерева;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http://kopilurokov.ru</w:t>
            </w:r>
          </w:p>
        </w:tc>
      </w:tr>
      <w:tr w:rsidR="00516DC5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Лиственные и хвойные растения. Дикорастущие и культурные растения.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20.01.2023 31.01.2023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названия по внешнему виду дерева;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иллюстративным материалом: деление растений на две группы — дикорастущие и культурные;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http://kopilurokov.ru</w:t>
            </w:r>
          </w:p>
        </w:tc>
      </w:tr>
      <w:tr w:rsidR="00516DC5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8" w:after="0" w:line="247" w:lineRule="auto"/>
              <w:ind w:left="72" w:right="134"/>
              <w:jc w:val="both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Части растения (называние, краткая характеристика значения для жизни растения): корень, стебель, лист, цветок, плод, семя.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03.02.2023 21.02.2023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Рассматривание и зарисовка разнообразия частей растения: разные листья, разные цветки и плоды, разные </w:t>
            </w: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корни (по выбору);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http://kopilurokov.ru</w:t>
            </w:r>
          </w:p>
        </w:tc>
      </w:tr>
      <w:tr w:rsidR="00516DC5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Комнатные растения, правила содержания и ухода.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24.02.2023 03.03.2023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по теме «Найдите у растений их части»;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1470A">
              <w:rPr>
                <w:lang w:val="ru-RU"/>
              </w:rPr>
              <w:br/>
            </w:r>
            <w:proofErr w:type="spellStart"/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516DC5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Разные группы животных (звери, насекомые, птицы, рыбы и др.).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07.03.2023 17.03.2023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Наблюдения за поведением животных в естественных условиях: </w:t>
            </w: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повадки птиц, движения зверей, условия обитаний насекомых (во время экскурсий, целевых прогулок, просмотра видеоматериалов);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516DC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Домашние и дикие животные (различия в условиях жизни).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04.04.2023 11.04.2023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Логическая задача: найди ошибку в иллюстрациях — какое животное попало в эту группу неправильно;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1470A">
              <w:rPr>
                <w:lang w:val="ru-RU"/>
              </w:rPr>
              <w:br/>
            </w:r>
            <w:proofErr w:type="spellStart"/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516DC5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Забота о домашних питомцах.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14.04.2023 21.04.2023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 детей по теме «Мой домашний питомец»;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1470A">
              <w:rPr>
                <w:lang w:val="ru-RU"/>
              </w:rPr>
              <w:br/>
            </w:r>
            <w:proofErr w:type="spellStart"/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516DC5">
        <w:trPr>
          <w:trHeight w:hRule="exact" w:val="348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37</w:t>
            </w:r>
          </w:p>
        </w:tc>
        <w:tc>
          <w:tcPr>
            <w:tcW w:w="10484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516DC5"/>
        </w:tc>
      </w:tr>
      <w:tr w:rsidR="00516DC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Правила безопасной жизни.</w:t>
            </w:r>
          </w:p>
        </w:tc>
      </w:tr>
      <w:tr w:rsidR="00516DC5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Необходимость соблюдения режима дня, правил здорового питания и личной </w:t>
            </w:r>
            <w:r w:rsidRPr="009147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гигиены.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25.04.2023 28.04.2023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по теме «Что такое режим дня»: обсуждение режима дня первоклассника;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1470A">
              <w:rPr>
                <w:lang w:val="ru-RU"/>
              </w:rPr>
              <w:br/>
            </w:r>
            <w:proofErr w:type="spellStart"/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</w:tbl>
    <w:p w:rsidR="00516DC5" w:rsidRDefault="00516DC5">
      <w:pPr>
        <w:autoSpaceDE w:val="0"/>
        <w:autoSpaceDN w:val="0"/>
        <w:spacing w:after="0" w:line="14" w:lineRule="exact"/>
      </w:pPr>
    </w:p>
    <w:p w:rsidR="00516DC5" w:rsidRDefault="00516DC5">
      <w:pPr>
        <w:sectPr w:rsidR="00516DC5">
          <w:pgSz w:w="16840" w:h="11900"/>
          <w:pgMar w:top="284" w:right="640" w:bottom="41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16DC5" w:rsidRDefault="00516DC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22"/>
        <w:gridCol w:w="528"/>
        <w:gridCol w:w="1106"/>
        <w:gridCol w:w="1140"/>
        <w:gridCol w:w="864"/>
        <w:gridCol w:w="4636"/>
        <w:gridCol w:w="1272"/>
        <w:gridCol w:w="1466"/>
      </w:tblGrid>
      <w:tr w:rsidR="00516DC5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Правила безопасности в быту: пользование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бытовыми </w:t>
            </w:r>
            <w:proofErr w:type="spellStart"/>
            <w:r w:rsidRPr="009147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электро</w:t>
            </w:r>
            <w:proofErr w:type="spellEnd"/>
            <w:r w:rsidRPr="009147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приборами, газовыми плитами.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05.05.2023 12.05.2023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 занятие в кабинете;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516DC5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16.05.2023 19.05.2023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 занятие в кабинете;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516DC5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Безопасность в сети Интернет (электронный дневник и электронные ресурсы школы) в условиях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контролируемого доступа в Интернет.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23.05.2023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 занятие в кабинете;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1470A">
              <w:rPr>
                <w:lang w:val="ru-RU"/>
              </w:rPr>
              <w:br/>
            </w:r>
            <w:proofErr w:type="spellStart"/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516DC5">
        <w:trPr>
          <w:trHeight w:hRule="exact" w:val="348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Итого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0484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516DC5"/>
        </w:tc>
      </w:tr>
      <w:tr w:rsidR="00516DC5">
        <w:trPr>
          <w:trHeight w:hRule="exact" w:val="348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0484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516DC5"/>
        </w:tc>
      </w:tr>
      <w:tr w:rsidR="00516DC5">
        <w:trPr>
          <w:trHeight w:hRule="exact" w:val="328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53</w:t>
            </w:r>
          </w:p>
        </w:tc>
        <w:tc>
          <w:tcPr>
            <w:tcW w:w="82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516DC5"/>
        </w:tc>
      </w:tr>
    </w:tbl>
    <w:p w:rsidR="00516DC5" w:rsidRDefault="00516DC5">
      <w:pPr>
        <w:autoSpaceDE w:val="0"/>
        <w:autoSpaceDN w:val="0"/>
        <w:spacing w:after="0" w:line="14" w:lineRule="exact"/>
      </w:pPr>
    </w:p>
    <w:p w:rsidR="00516DC5" w:rsidRDefault="00516DC5">
      <w:pPr>
        <w:sectPr w:rsidR="00516DC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16DC5" w:rsidRDefault="00516DC5">
      <w:pPr>
        <w:autoSpaceDE w:val="0"/>
        <w:autoSpaceDN w:val="0"/>
        <w:spacing w:after="78" w:line="220" w:lineRule="exact"/>
      </w:pPr>
    </w:p>
    <w:p w:rsidR="00516DC5" w:rsidRDefault="007951EA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516DC5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формы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516DC5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DC5" w:rsidRDefault="00516DC5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DC5" w:rsidRDefault="00516DC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DC5" w:rsidRDefault="00516DC5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DC5" w:rsidRDefault="00516DC5"/>
        </w:tc>
      </w:tr>
      <w:tr w:rsidR="00516DC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Вводный урок. Задавайте вопросы!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16DC5">
        <w:trPr>
          <w:trHeight w:hRule="exact" w:val="49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16DC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мы знаем о народах России?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16DC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мы знаем о Москве?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16DC5" w:rsidRPr="0091470A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 «Моя малая Родина».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1470A">
              <w:rPr>
                <w:lang w:val="ru-RU"/>
              </w:rPr>
              <w:br/>
            </w:r>
            <w:proofErr w:type="spellStart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516DC5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у нас над головой?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16DC5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Что у нас под ногами? </w:t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proofErr w:type="spellStart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работа«Распознавание</w:t>
            </w:r>
            <w:proofErr w:type="spellEnd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видов камней».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16DC5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Что общего у разных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растений? Практическая работа «Распознавание частей растений»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16DC5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 w:line="262" w:lineRule="auto"/>
              <w:ind w:right="1440"/>
              <w:jc w:val="center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Что растет на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подоконнике?</w:t>
            </w:r>
          </w:p>
          <w:p w:rsidR="00516DC5" w:rsidRPr="0091470A" w:rsidRDefault="007951EA">
            <w:pPr>
              <w:autoSpaceDE w:val="0"/>
              <w:autoSpaceDN w:val="0"/>
              <w:spacing w:before="72" w:after="0" w:line="271" w:lineRule="auto"/>
              <w:ind w:left="72" w:right="576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</w:t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работа«Распознавание</w:t>
            </w:r>
            <w:proofErr w:type="spellEnd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комнатных растений»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30.09.2022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516DC5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растет на клумбе?</w:t>
            </w:r>
          </w:p>
          <w:p w:rsidR="00516DC5" w:rsidRPr="0091470A" w:rsidRDefault="007951EA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«Распознавание растений цветника»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516DC5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это за листья?</w:t>
            </w:r>
          </w:p>
          <w:p w:rsidR="00516DC5" w:rsidRPr="0091470A" w:rsidRDefault="007951EA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proofErr w:type="spellStart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работа«Распознавание</w:t>
            </w:r>
            <w:proofErr w:type="spellEnd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лиственных растений»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16DC5" w:rsidRDefault="00516DC5">
      <w:pPr>
        <w:autoSpaceDE w:val="0"/>
        <w:autoSpaceDN w:val="0"/>
        <w:spacing w:after="0" w:line="14" w:lineRule="exact"/>
      </w:pPr>
    </w:p>
    <w:p w:rsidR="00516DC5" w:rsidRDefault="00516DC5">
      <w:pPr>
        <w:sectPr w:rsidR="00516DC5">
          <w:pgSz w:w="11900" w:h="16840"/>
          <w:pgMar w:top="298" w:right="650" w:bottom="7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16DC5" w:rsidRDefault="00516DC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516DC5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такое хвоинки?</w:t>
            </w:r>
          </w:p>
          <w:p w:rsidR="00516DC5" w:rsidRPr="0091470A" w:rsidRDefault="007951EA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«Распознавание хвойных растений»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516DC5" w:rsidRPr="0091470A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Кто такие насекомые?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1470A">
              <w:rPr>
                <w:lang w:val="ru-RU"/>
              </w:rPr>
              <w:br/>
            </w:r>
            <w:proofErr w:type="spellStart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516DC5" w:rsidRPr="0091470A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Кто такие рыбы?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1470A">
              <w:rPr>
                <w:lang w:val="ru-RU"/>
              </w:rPr>
              <w:br/>
            </w:r>
            <w:proofErr w:type="spellStart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516DC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Кто такие птицы?</w:t>
            </w:r>
          </w:p>
          <w:p w:rsidR="00516DC5" w:rsidRPr="0091470A" w:rsidRDefault="007951EA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«Строение пера птицы»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16DC5" w:rsidRPr="0091470A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Кто такие звери?</w:t>
            </w:r>
          </w:p>
          <w:p w:rsidR="00516DC5" w:rsidRPr="0091470A" w:rsidRDefault="007951EA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Строение шерсти зверей 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1470A">
              <w:rPr>
                <w:lang w:val="ru-RU"/>
              </w:rPr>
              <w:br/>
            </w:r>
            <w:proofErr w:type="spellStart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516DC5" w:rsidRPr="0091470A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окружает нас дома?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1470A">
              <w:rPr>
                <w:lang w:val="ru-RU"/>
              </w:rPr>
              <w:br/>
            </w:r>
            <w:proofErr w:type="spellStart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516DC5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умеет компьютер?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516DC5" w:rsidRPr="0091470A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вокруг нас может быть опасным?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1470A">
              <w:rPr>
                <w:lang w:val="ru-RU"/>
              </w:rPr>
              <w:br/>
            </w:r>
            <w:proofErr w:type="spellStart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516DC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100" w:after="0" w:line="262" w:lineRule="auto"/>
              <w:ind w:left="72" w:right="720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 что похожа наша планета?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16DC5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Проверочная работа по разделу «Кто и </w:t>
            </w:r>
            <w:proofErr w:type="gramStart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</w:t>
            </w:r>
            <w:proofErr w:type="gramEnd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?».</w:t>
            </w:r>
          </w:p>
          <w:p w:rsidR="00516DC5" w:rsidRPr="0091470A" w:rsidRDefault="007951EA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Презентация проекта «Моя малая родина».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516DC5" w:rsidRPr="0091470A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живет семья? </w:t>
            </w:r>
            <w:proofErr w:type="spellStart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Проект«Моя</w:t>
            </w:r>
            <w:proofErr w:type="spellEnd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семья».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работа;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1470A">
              <w:rPr>
                <w:lang w:val="ru-RU"/>
              </w:rPr>
              <w:br/>
            </w:r>
            <w:proofErr w:type="spellStart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516DC5" w:rsidRPr="0091470A" w:rsidRDefault="00516DC5">
      <w:pPr>
        <w:autoSpaceDE w:val="0"/>
        <w:autoSpaceDN w:val="0"/>
        <w:spacing w:after="0" w:line="14" w:lineRule="exact"/>
        <w:rPr>
          <w:lang w:val="ru-RU"/>
        </w:rPr>
      </w:pPr>
    </w:p>
    <w:p w:rsidR="00516DC5" w:rsidRPr="0091470A" w:rsidRDefault="00516DC5">
      <w:pPr>
        <w:rPr>
          <w:lang w:val="ru-RU"/>
        </w:rPr>
        <w:sectPr w:rsidR="00516DC5" w:rsidRPr="0091470A">
          <w:pgSz w:w="11900" w:h="16840"/>
          <w:pgMar w:top="284" w:right="650" w:bottom="5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16DC5" w:rsidRPr="0091470A" w:rsidRDefault="00516DC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516DC5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Откуда в наш дом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приходит вода и куда она уходит?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Фильтрование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516DC5" w:rsidRPr="0091470A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Откуда в наш дом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приходит электричество?</w:t>
            </w:r>
          </w:p>
          <w:p w:rsidR="00516DC5" w:rsidRDefault="007951EA">
            <w:pPr>
              <w:autoSpaceDE w:val="0"/>
              <w:autoSpaceDN w:val="0"/>
              <w:spacing w:before="70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работа«Сборка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электроцепи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1470A">
              <w:rPr>
                <w:lang w:val="ru-RU"/>
              </w:rPr>
              <w:br/>
            </w:r>
            <w:proofErr w:type="spellStart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516DC5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Как путешествует письмо?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16DC5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Куда текут реки?</w:t>
            </w:r>
          </w:p>
          <w:p w:rsidR="00516DC5" w:rsidRPr="0091470A" w:rsidRDefault="007951EA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«Изготовление» морской воды»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Зачет;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16DC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Откуда берутся снег и лед?</w:t>
            </w:r>
          </w:p>
          <w:p w:rsidR="00516DC5" w:rsidRPr="0091470A" w:rsidRDefault="007951EA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«Опыты со снегом, льдом»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16DC5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живут растения? Практическая </w:t>
            </w:r>
            <w:proofErr w:type="spellStart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работа«Уход</w:t>
            </w:r>
            <w:proofErr w:type="spellEnd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 комнатными растениями».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516DC5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Как живут животные?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516DC5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Как зимой помочь птицам? Практическая работа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«Изготовление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кормушки».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Зачет;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16DC5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Откуда берётся и куда девается мусор?</w:t>
            </w:r>
          </w:p>
          <w:p w:rsidR="00516DC5" w:rsidRDefault="007951EA">
            <w:pPr>
              <w:autoSpaceDE w:val="0"/>
              <w:autoSpaceDN w:val="0"/>
              <w:spacing w:before="72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работа«Сортировка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мусора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16DC5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Источник загрязнения нашей планеты.</w:t>
            </w:r>
          </w:p>
          <w:p w:rsidR="00516DC5" w:rsidRPr="0091470A" w:rsidRDefault="007951EA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proofErr w:type="spellStart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работа«Опыты</w:t>
            </w:r>
            <w:proofErr w:type="spellEnd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со снеговой </w:t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водой».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16DC5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Проверим себя и оценим свои достижения по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разделу «Как, откуда и куда?»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</w:tbl>
    <w:p w:rsidR="00516DC5" w:rsidRDefault="00516DC5">
      <w:pPr>
        <w:autoSpaceDE w:val="0"/>
        <w:autoSpaceDN w:val="0"/>
        <w:spacing w:after="0" w:line="14" w:lineRule="exact"/>
      </w:pPr>
    </w:p>
    <w:p w:rsidR="00516DC5" w:rsidRDefault="00516DC5">
      <w:pPr>
        <w:sectPr w:rsidR="00516DC5">
          <w:pgSz w:w="11900" w:h="16840"/>
          <w:pgMar w:top="284" w:right="650" w:bottom="3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16DC5" w:rsidRDefault="00516DC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516DC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Когда учиться интересно?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16DC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Проект «Мой класс и моя школа».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Зачет;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16DC5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Когда придет суббота?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16DC5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Когда наступит лето?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16DC5" w:rsidRPr="0091470A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Где живут белые медведи?</w:t>
            </w:r>
          </w:p>
          <w:p w:rsidR="00516DC5" w:rsidRPr="0091470A" w:rsidRDefault="007951EA">
            <w:pPr>
              <w:autoSpaceDE w:val="0"/>
              <w:autoSpaceDN w:val="0"/>
              <w:spacing w:before="72" w:after="0"/>
              <w:ind w:left="72" w:right="144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«Определение Северного Ледовитого океана и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Антарктиды на глобусе».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1470A">
              <w:rPr>
                <w:lang w:val="ru-RU"/>
              </w:rPr>
              <w:br/>
            </w:r>
            <w:proofErr w:type="spellStart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516DC5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Где живут слоны?</w:t>
            </w:r>
          </w:p>
          <w:p w:rsidR="00516DC5" w:rsidRPr="0091470A" w:rsidRDefault="007951EA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proofErr w:type="spellStart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работа«Определение</w:t>
            </w:r>
            <w:proofErr w:type="spellEnd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жарких районов на глобусе».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516DC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16DC5" w:rsidRPr="0091470A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Когда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появилась одежда?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1470A">
              <w:rPr>
                <w:lang w:val="ru-RU"/>
              </w:rPr>
              <w:br/>
            </w:r>
            <w:proofErr w:type="spellStart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516DC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Когда изобрели велосипед?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16DC5" w:rsidRPr="0091470A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Когда мы станем взрослыми?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1470A">
              <w:rPr>
                <w:lang w:val="ru-RU"/>
              </w:rPr>
              <w:br/>
            </w:r>
            <w:proofErr w:type="spellStart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516DC5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00" w:after="0" w:line="281" w:lineRule="auto"/>
              <w:ind w:left="72"/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Проверим себя и оценим свои достижения по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разделу «Где и когда?»</w:t>
            </w:r>
            <w:r w:rsidRPr="0091470A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класс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21.02.2023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516DC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Солнце светит днём, а звёзды - ночью?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16DC5" w:rsidRPr="0091470A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Почему Луна бывает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разной?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1470A">
              <w:rPr>
                <w:lang w:val="ru-RU"/>
              </w:rPr>
              <w:br/>
            </w:r>
            <w:proofErr w:type="spellStart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516DC5" w:rsidRPr="0091470A" w:rsidRDefault="00516DC5">
      <w:pPr>
        <w:autoSpaceDE w:val="0"/>
        <w:autoSpaceDN w:val="0"/>
        <w:spacing w:after="0" w:line="14" w:lineRule="exact"/>
        <w:rPr>
          <w:lang w:val="ru-RU"/>
        </w:rPr>
      </w:pPr>
    </w:p>
    <w:p w:rsidR="00516DC5" w:rsidRPr="0091470A" w:rsidRDefault="00516DC5">
      <w:pPr>
        <w:rPr>
          <w:lang w:val="ru-RU"/>
        </w:rPr>
        <w:sectPr w:rsidR="00516DC5" w:rsidRPr="0091470A">
          <w:pgSz w:w="11900" w:h="16840"/>
          <w:pgMar w:top="284" w:right="650" w:bottom="5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16DC5" w:rsidRPr="0091470A" w:rsidRDefault="00516DC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516DC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идет дождь и дует ветер?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16DC5" w:rsidRPr="0091470A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звенит звонок?</w:t>
            </w:r>
          </w:p>
          <w:p w:rsidR="00516DC5" w:rsidRPr="0091470A" w:rsidRDefault="007951EA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«Опыты по передаче и возникновению звуков».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1470A">
              <w:rPr>
                <w:lang w:val="ru-RU"/>
              </w:rPr>
              <w:br/>
            </w:r>
            <w:proofErr w:type="spellStart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516DC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62" w:lineRule="auto"/>
              <w:ind w:right="129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Почему радуга разноцветная?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16DC5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00" w:after="0" w:line="281" w:lineRule="auto"/>
              <w:ind w:left="72" w:right="144"/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Почему мы любим кошек </w:t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 собак? Практическая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«Уход за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домашними животными».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питомцы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16DC5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Почему мы не будем рвать цветы и ловить бабочек? Почему мы любим кошек и собак? Практическая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«Уход за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домашними животными». Проект «Мои домашние питомцы»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516DC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в лесу мы будем соблюдать тишину?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16DC5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Зачем мы спим ночью?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516DC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нужно есть много овощей и фруктов?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516DC5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нужно мыть руки и чистить зубы?</w:t>
            </w:r>
          </w:p>
          <w:p w:rsidR="00516DC5" w:rsidRDefault="007951EA">
            <w:pPr>
              <w:autoSpaceDE w:val="0"/>
              <w:autoSpaceDN w:val="0"/>
              <w:spacing w:before="72" w:after="0" w:line="262" w:lineRule="auto"/>
              <w:ind w:right="720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работа«Правила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гигиены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16DC5" w:rsidRPr="0091470A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Зачем нам телефон и телевизор?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1470A">
              <w:rPr>
                <w:lang w:val="ru-RU"/>
              </w:rPr>
              <w:br/>
            </w:r>
            <w:proofErr w:type="spellStart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516DC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мы не будем рвать цветы и ловить бабочек?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16DC5" w:rsidRPr="0091470A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в лесу мы будем соблюдать тишину?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18.04.2023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/>
              <w:ind w:left="156" w:hanging="156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Самооценка с </w:t>
            </w:r>
            <w:r w:rsidRPr="0091470A">
              <w:rPr>
                <w:lang w:val="ru-RU"/>
              </w:rPr>
              <w:br/>
            </w:r>
            <w:proofErr w:type="spellStart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516DC5" w:rsidRPr="0091470A" w:rsidRDefault="00516DC5">
      <w:pPr>
        <w:autoSpaceDE w:val="0"/>
        <w:autoSpaceDN w:val="0"/>
        <w:spacing w:after="0" w:line="14" w:lineRule="exact"/>
        <w:rPr>
          <w:lang w:val="ru-RU"/>
        </w:rPr>
      </w:pPr>
    </w:p>
    <w:p w:rsidR="00516DC5" w:rsidRPr="0091470A" w:rsidRDefault="00516DC5">
      <w:pPr>
        <w:rPr>
          <w:lang w:val="ru-RU"/>
        </w:rPr>
        <w:sectPr w:rsidR="00516DC5" w:rsidRPr="0091470A">
          <w:pgSz w:w="11900" w:h="16840"/>
          <w:pgMar w:top="284" w:right="650" w:bottom="3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16DC5" w:rsidRPr="0091470A" w:rsidRDefault="00516DC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516DC5" w:rsidRPr="0091470A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Зачем мы спим ночью?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работа;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1470A">
              <w:rPr>
                <w:lang w:val="ru-RU"/>
              </w:rPr>
              <w:br/>
            </w:r>
            <w:proofErr w:type="spellStart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470A">
              <w:rPr>
                <w:lang w:val="ru-RU"/>
              </w:rPr>
              <w:br/>
            </w: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516DC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нужно есть много овощей и фруктов?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516DC5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нужно мыть руки и чистить зубы?</w:t>
            </w:r>
          </w:p>
          <w:p w:rsidR="00516DC5" w:rsidRDefault="007951EA">
            <w:pPr>
              <w:autoSpaceDE w:val="0"/>
              <w:autoSpaceDN w:val="0"/>
              <w:spacing w:before="72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работа«Правила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гигиены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16DC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Зачем нам телефон и телевизор?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516DC5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Зачем нужны автомобили?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16DC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Зачем строят корабли?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16DC5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Зачем строят самолеты?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516DC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в автомобиле и поезде нужно соблюдать правила безопасности?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516DC5">
        <w:trPr>
          <w:trHeight w:hRule="exact" w:val="808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Pr="0091470A" w:rsidRDefault="007951E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147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7951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6DC5" w:rsidRDefault="00516DC5"/>
        </w:tc>
      </w:tr>
    </w:tbl>
    <w:p w:rsidR="00516DC5" w:rsidRDefault="00516DC5">
      <w:pPr>
        <w:autoSpaceDE w:val="0"/>
        <w:autoSpaceDN w:val="0"/>
        <w:spacing w:after="0" w:line="14" w:lineRule="exact"/>
      </w:pPr>
    </w:p>
    <w:p w:rsidR="00516DC5" w:rsidRDefault="00516DC5">
      <w:pPr>
        <w:sectPr w:rsidR="00516DC5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16DC5" w:rsidRDefault="00516DC5">
      <w:pPr>
        <w:autoSpaceDE w:val="0"/>
        <w:autoSpaceDN w:val="0"/>
        <w:spacing w:after="78" w:line="220" w:lineRule="exact"/>
      </w:pPr>
    </w:p>
    <w:p w:rsidR="00516DC5" w:rsidRDefault="007951EA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516DC5" w:rsidRDefault="007951EA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516DC5" w:rsidRPr="0091470A" w:rsidRDefault="007951EA">
      <w:pPr>
        <w:autoSpaceDE w:val="0"/>
        <w:autoSpaceDN w:val="0"/>
        <w:spacing w:before="166" w:after="0" w:line="271" w:lineRule="auto"/>
        <w:ind w:right="720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Окружающий мир (в 2 частях), 1 класс /Плешаков А.А., Акционерное общество «</w:t>
      </w:r>
      <w:proofErr w:type="spellStart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Издательство«Просвещение</w:t>
      </w:r>
      <w:proofErr w:type="spellEnd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»; </w:t>
      </w:r>
      <w:r w:rsidRPr="0091470A">
        <w:rPr>
          <w:lang w:val="ru-RU"/>
        </w:rPr>
        <w:br/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516DC5" w:rsidRPr="0091470A" w:rsidRDefault="007951EA">
      <w:pPr>
        <w:autoSpaceDE w:val="0"/>
        <w:autoSpaceDN w:val="0"/>
        <w:spacing w:before="262" w:after="0" w:line="230" w:lineRule="auto"/>
        <w:rPr>
          <w:lang w:val="ru-RU"/>
        </w:rPr>
      </w:pPr>
      <w:r w:rsidRPr="0091470A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516DC5" w:rsidRPr="0091470A" w:rsidRDefault="007951EA">
      <w:pPr>
        <w:autoSpaceDE w:val="0"/>
        <w:autoSpaceDN w:val="0"/>
        <w:spacing w:before="166" w:after="0" w:line="230" w:lineRule="auto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Методические рекомендации. Плешаков А.А, </w:t>
      </w:r>
      <w:proofErr w:type="spellStart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Ионова</w:t>
      </w:r>
      <w:proofErr w:type="spellEnd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 М.А. 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"Просвещение" Москва 2018год</w:t>
      </w:r>
    </w:p>
    <w:p w:rsidR="00516DC5" w:rsidRPr="0091470A" w:rsidRDefault="007951EA">
      <w:pPr>
        <w:autoSpaceDE w:val="0"/>
        <w:autoSpaceDN w:val="0"/>
        <w:spacing w:before="264" w:after="0" w:line="230" w:lineRule="auto"/>
        <w:rPr>
          <w:lang w:val="ru-RU"/>
        </w:rPr>
      </w:pPr>
      <w:r w:rsidRPr="0091470A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91470A" w:rsidRPr="0091470A" w:rsidRDefault="007951EA" w:rsidP="0091470A">
      <w:pPr>
        <w:autoSpaceDE w:val="0"/>
        <w:autoSpaceDN w:val="0"/>
        <w:spacing w:after="0" w:line="230" w:lineRule="auto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Сайт «Начальная школа» с онлайн-поддержкой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://1-4.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prosv</w:t>
      </w:r>
      <w:proofErr w:type="spellEnd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91470A">
        <w:rPr>
          <w:lang w:val="ru-RU"/>
        </w:rPr>
        <w:br/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Сайт интернет-проекта «Копилка уроков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nsportal</w:t>
      </w:r>
      <w:proofErr w:type="spellEnd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 сайт для учителей» 1-4 класс</w:t>
      </w:r>
      <w:r w:rsidR="0091470A" w:rsidRPr="0091470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="0091470A" w:rsidRPr="0091470A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91470A" w:rsidRPr="0091470A" w:rsidRDefault="0091470A" w:rsidP="0091470A">
      <w:pPr>
        <w:autoSpaceDE w:val="0"/>
        <w:autoSpaceDN w:val="0"/>
        <w:spacing w:before="346" w:after="0" w:line="230" w:lineRule="auto"/>
        <w:rPr>
          <w:lang w:val="ru-RU"/>
        </w:rPr>
      </w:pPr>
      <w:r w:rsidRPr="0091470A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91470A" w:rsidRPr="0091470A" w:rsidRDefault="0091470A" w:rsidP="0091470A">
      <w:pPr>
        <w:autoSpaceDE w:val="0"/>
        <w:autoSpaceDN w:val="0"/>
        <w:spacing w:before="166" w:after="0" w:line="271" w:lineRule="auto"/>
        <w:ind w:right="5904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плакат "Живая и неживая природа" </w:t>
      </w:r>
      <w:r w:rsidRPr="0091470A">
        <w:rPr>
          <w:lang w:val="ru-RU"/>
        </w:rPr>
        <w:br/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Мультимедийный компьютер. </w:t>
      </w:r>
      <w:r w:rsidRPr="0091470A">
        <w:rPr>
          <w:lang w:val="ru-RU"/>
        </w:rPr>
        <w:br/>
      </w: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Ноутбук.</w:t>
      </w:r>
    </w:p>
    <w:p w:rsidR="0091470A" w:rsidRPr="0091470A" w:rsidRDefault="0091470A" w:rsidP="0091470A">
      <w:pPr>
        <w:autoSpaceDE w:val="0"/>
        <w:autoSpaceDN w:val="0"/>
        <w:spacing w:before="1272" w:after="0" w:line="262" w:lineRule="auto"/>
        <w:ind w:right="720"/>
        <w:rPr>
          <w:lang w:val="ru-RU"/>
        </w:rPr>
      </w:pPr>
      <w:r w:rsidRPr="0091470A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ЛАБОРАТОРНЫХ, ПРАКТИЧЕСКИХ РАБОТ, ДЕМОНСТРАЦИЙ</w:t>
      </w:r>
    </w:p>
    <w:p w:rsidR="0091470A" w:rsidRPr="0091470A" w:rsidRDefault="0091470A" w:rsidP="0091470A">
      <w:pPr>
        <w:autoSpaceDE w:val="0"/>
        <w:autoSpaceDN w:val="0"/>
        <w:spacing w:before="168" w:after="0" w:line="230" w:lineRule="auto"/>
        <w:rPr>
          <w:lang w:val="ru-RU"/>
        </w:rPr>
      </w:pPr>
      <w:r w:rsidRPr="0091470A">
        <w:rPr>
          <w:rFonts w:ascii="Times New Roman" w:eastAsia="Times New Roman" w:hAnsi="Times New Roman"/>
          <w:color w:val="000000"/>
          <w:sz w:val="24"/>
          <w:lang w:val="ru-RU"/>
        </w:rPr>
        <w:t>Термометр, Гербарий. ...</w:t>
      </w:r>
    </w:p>
    <w:p w:rsidR="00516DC5" w:rsidRPr="0091470A" w:rsidRDefault="00516DC5">
      <w:pPr>
        <w:autoSpaceDE w:val="0"/>
        <w:autoSpaceDN w:val="0"/>
        <w:spacing w:before="168" w:after="0" w:line="262" w:lineRule="auto"/>
        <w:ind w:right="1584"/>
        <w:rPr>
          <w:lang w:val="ru-RU"/>
        </w:rPr>
      </w:pPr>
      <w:bookmarkStart w:id="0" w:name="_GoBack"/>
      <w:bookmarkEnd w:id="0"/>
    </w:p>
    <w:p w:rsidR="00516DC5" w:rsidRDefault="00516DC5">
      <w:pPr>
        <w:rPr>
          <w:lang w:val="ru-RU"/>
        </w:rPr>
      </w:pPr>
    </w:p>
    <w:p w:rsidR="0091470A" w:rsidRPr="0091470A" w:rsidRDefault="0091470A">
      <w:pPr>
        <w:rPr>
          <w:lang w:val="ru-RU"/>
        </w:rPr>
        <w:sectPr w:rsidR="0091470A" w:rsidRPr="0091470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16DC5" w:rsidRPr="0091470A" w:rsidRDefault="00516DC5">
      <w:pPr>
        <w:autoSpaceDE w:val="0"/>
        <w:autoSpaceDN w:val="0"/>
        <w:spacing w:after="78" w:line="220" w:lineRule="exact"/>
        <w:rPr>
          <w:lang w:val="ru-RU"/>
        </w:rPr>
      </w:pPr>
    </w:p>
    <w:p w:rsidR="00516DC5" w:rsidRPr="0091470A" w:rsidRDefault="00516DC5">
      <w:pPr>
        <w:rPr>
          <w:lang w:val="ru-RU"/>
        </w:rPr>
        <w:sectPr w:rsidR="00516DC5" w:rsidRPr="0091470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951EA" w:rsidRPr="0091470A" w:rsidRDefault="007951EA">
      <w:pPr>
        <w:rPr>
          <w:lang w:val="ru-RU"/>
        </w:rPr>
      </w:pPr>
    </w:p>
    <w:sectPr w:rsidR="007951EA" w:rsidRPr="0091470A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16DC5"/>
    <w:rsid w:val="007951EA"/>
    <w:rsid w:val="0091470A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73C705"/>
  <w14:defaultImageDpi w14:val="300"/>
  <w15:docId w15:val="{D7DFEC01-0CAE-4AE1-882F-D38629B81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208436-28D6-4F86-9E2C-09DD0FD17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5294</Words>
  <Characters>30182</Characters>
  <Application>Microsoft Office Word</Application>
  <DocSecurity>0</DocSecurity>
  <Lines>251</Lines>
  <Paragraphs>70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35406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шахрузат</cp:lastModifiedBy>
  <cp:revision>2</cp:revision>
  <dcterms:created xsi:type="dcterms:W3CDTF">2022-08-24T08:22:00Z</dcterms:created>
  <dcterms:modified xsi:type="dcterms:W3CDTF">2022-08-24T08:22:00Z</dcterms:modified>
  <cp:category/>
</cp:coreProperties>
</file>