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C80B" w14:textId="77777777" w:rsidR="00D5748C" w:rsidRDefault="00D5748C">
      <w:pPr>
        <w:autoSpaceDE w:val="0"/>
        <w:autoSpaceDN w:val="0"/>
        <w:spacing w:after="78" w:line="220" w:lineRule="exact"/>
      </w:pPr>
    </w:p>
    <w:p w14:paraId="74DC1420" w14:textId="77777777" w:rsidR="00D5748C" w:rsidRPr="002F7A67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39FD106D" w14:textId="77777777" w:rsidR="00D5748C" w:rsidRPr="002F7A67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3C6C08BA" w14:textId="45F285B0" w:rsidR="00D5748C" w:rsidRPr="002F7A67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2F7A67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>Кизилюртовский район</w:t>
      </w:r>
      <w:r w:rsidR="002F7A67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1797AD53" w14:textId="77777777" w:rsidR="00D5748C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D5748C" w14:paraId="3C961817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0E11641" w14:textId="77777777" w:rsidR="00D5748C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461F91EE" w14:textId="77777777" w:rsidR="00D5748C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442E3AE4" w14:textId="77777777" w:rsidR="00D5748C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5748C" w14:paraId="2ACB9951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65270D55" w14:textId="77777777" w:rsidR="00D5748C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2637740F" w14:textId="77777777" w:rsidR="00D5748C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386C38CB" w14:textId="77777777" w:rsidR="00D5748C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D5748C" w14:paraId="10E75C21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5FC57C89" w14:textId="77777777" w:rsidR="00D5748C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364771E1" w14:textId="77777777" w:rsidR="00D5748C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6DE8A3F8" w14:textId="77777777" w:rsidR="00D5748C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D5748C" w14:paraId="321EE5B1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16C61B5B" w14:textId="77777777" w:rsidR="00D5748C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491442D5" w14:textId="77777777" w:rsidR="00D5748C" w:rsidRDefault="00D5748C"/>
        </w:tc>
        <w:tc>
          <w:tcPr>
            <w:tcW w:w="3427" w:type="dxa"/>
            <w:vMerge/>
          </w:tcPr>
          <w:p w14:paraId="2954B7E0" w14:textId="77777777" w:rsidR="00D5748C" w:rsidRDefault="00D5748C"/>
        </w:tc>
      </w:tr>
      <w:tr w:rsidR="00D5748C" w14:paraId="56287F04" w14:textId="77777777">
        <w:trPr>
          <w:trHeight w:hRule="exact" w:val="304"/>
        </w:trPr>
        <w:tc>
          <w:tcPr>
            <w:tcW w:w="3427" w:type="dxa"/>
            <w:vMerge/>
          </w:tcPr>
          <w:p w14:paraId="665E7E8E" w14:textId="77777777" w:rsidR="00D5748C" w:rsidRDefault="00D5748C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522A03D2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30E18142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D5748C" w14:paraId="0D4CAC6F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6A9DA593" w14:textId="77777777" w:rsidR="00D5748C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3CE5F289" w14:textId="77777777" w:rsidR="00D5748C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5C964E74" w14:textId="77777777" w:rsidR="00D5748C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D5748C" w14:paraId="333C72DF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517FCE34" w14:textId="77777777" w:rsidR="00D5748C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2F167D5A" w14:textId="77777777" w:rsidR="00D5748C" w:rsidRDefault="00D5748C"/>
        </w:tc>
        <w:tc>
          <w:tcPr>
            <w:tcW w:w="3427" w:type="dxa"/>
            <w:vMerge/>
          </w:tcPr>
          <w:p w14:paraId="0CD3C515" w14:textId="77777777" w:rsidR="00D5748C" w:rsidRDefault="00D5748C"/>
        </w:tc>
      </w:tr>
    </w:tbl>
    <w:p w14:paraId="310FB05A" w14:textId="77777777" w:rsidR="00D5748C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41ED3048" w14:textId="77777777" w:rsidR="00D5748C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2658876)</w:t>
      </w:r>
    </w:p>
    <w:p w14:paraId="43620DDA" w14:textId="77777777" w:rsidR="00D5748C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23BA39EA" w14:textId="77777777" w:rsidR="00D5748C" w:rsidRDefault="00000000">
      <w:pPr>
        <w:autoSpaceDE w:val="0"/>
        <w:autoSpaceDN w:val="0"/>
        <w:spacing w:before="70" w:after="0" w:line="230" w:lineRule="auto"/>
        <w:ind w:right="3440"/>
        <w:jc w:val="right"/>
      </w:pPr>
      <w:r>
        <w:rPr>
          <w:rFonts w:ascii="Times New Roman" w:eastAsia="Times New Roman" w:hAnsi="Times New Roman"/>
          <w:color w:val="000000"/>
          <w:sz w:val="24"/>
        </w:rPr>
        <w:t>«Изобразительное искусство»</w:t>
      </w:r>
    </w:p>
    <w:p w14:paraId="3A4C980E" w14:textId="77777777" w:rsidR="00D5748C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277226F5" w14:textId="77777777" w:rsidR="00D5748C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614D3E9F" w14:textId="77777777" w:rsidR="00D5748C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6B684DC0" w14:textId="77777777" w:rsidR="00D5748C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1B7B9F7C" w14:textId="77777777" w:rsidR="00D5748C" w:rsidRDefault="00D5748C">
      <w:pPr>
        <w:sectPr w:rsidR="00D5748C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70A21EB4" w14:textId="77777777" w:rsidR="00D5748C" w:rsidRDefault="00D5748C">
      <w:pPr>
        <w:autoSpaceDE w:val="0"/>
        <w:autoSpaceDN w:val="0"/>
        <w:spacing w:after="78" w:line="220" w:lineRule="exact"/>
      </w:pPr>
    </w:p>
    <w:p w14:paraId="1680C43F" w14:textId="77777777" w:rsidR="00D5748C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64F56B3E" w14:textId="77777777" w:rsidR="00D5748C" w:rsidRDefault="00D5748C">
      <w:pPr>
        <w:sectPr w:rsidR="00D5748C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362018DE" w14:textId="77777777" w:rsidR="00D5748C" w:rsidRDefault="00D5748C">
      <w:pPr>
        <w:autoSpaceDE w:val="0"/>
        <w:autoSpaceDN w:val="0"/>
        <w:spacing w:after="78" w:line="220" w:lineRule="exact"/>
      </w:pPr>
    </w:p>
    <w:p w14:paraId="0866D358" w14:textId="77777777" w:rsidR="00D5748C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6BC69083" w14:textId="77777777" w:rsidR="00D5748C" w:rsidRPr="002F7A67" w:rsidRDefault="00000000">
      <w:pPr>
        <w:autoSpaceDE w:val="0"/>
        <w:autoSpaceDN w:val="0"/>
        <w:spacing w:before="346" w:after="0"/>
        <w:ind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14:paraId="3BA2DE9C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14:paraId="7242EB99" w14:textId="77777777" w:rsidR="00D5748C" w:rsidRPr="002F7A67" w:rsidRDefault="00000000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14:paraId="0C554020" w14:textId="77777777" w:rsidR="00D5748C" w:rsidRPr="002F7A67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D89C2B3" w14:textId="77777777" w:rsidR="00D5748C" w:rsidRPr="002F7A67" w:rsidRDefault="00000000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14:paraId="68FF13E8" w14:textId="77777777" w:rsidR="00D5748C" w:rsidRPr="002F7A67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CABA50B" w14:textId="77777777" w:rsidR="00D5748C" w:rsidRPr="002F7A67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FE750D6" w14:textId="77777777" w:rsidR="00D5748C" w:rsidRPr="002F7A67" w:rsidRDefault="00000000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8152AA2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0F1183AA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14:paraId="2DF4B912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14:paraId="206CB6BE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05AB4A47" w14:textId="77777777" w:rsidR="00D5748C" w:rsidRPr="002F7A67" w:rsidRDefault="00D5748C">
      <w:pPr>
        <w:autoSpaceDE w:val="0"/>
        <w:autoSpaceDN w:val="0"/>
        <w:spacing w:after="66" w:line="220" w:lineRule="exact"/>
        <w:rPr>
          <w:lang w:val="ru-RU"/>
        </w:rPr>
      </w:pPr>
    </w:p>
    <w:p w14:paraId="174D4290" w14:textId="77777777" w:rsidR="00D5748C" w:rsidRPr="002F7A67" w:rsidRDefault="00000000">
      <w:pPr>
        <w:autoSpaceDE w:val="0"/>
        <w:autoSpaceDN w:val="0"/>
        <w:spacing w:after="0"/>
        <w:ind w:right="432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14:paraId="09FF4DB5" w14:textId="77777777" w:rsidR="00D5748C" w:rsidRPr="002F7A67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14:paraId="2254BF7E" w14:textId="77777777" w:rsidR="00D5748C" w:rsidRPr="002F7A67" w:rsidRDefault="00000000">
      <w:pPr>
        <w:autoSpaceDE w:val="0"/>
        <w:autoSpaceDN w:val="0"/>
        <w:spacing w:before="192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14:paraId="28431B18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14:paraId="317324C9" w14:textId="77777777" w:rsidR="00D5748C" w:rsidRPr="002F7A67" w:rsidRDefault="00D5748C">
      <w:pPr>
        <w:autoSpaceDE w:val="0"/>
        <w:autoSpaceDN w:val="0"/>
        <w:spacing w:after="78" w:line="220" w:lineRule="exact"/>
        <w:rPr>
          <w:lang w:val="ru-RU"/>
        </w:rPr>
      </w:pPr>
    </w:p>
    <w:p w14:paraId="29570E49" w14:textId="77777777" w:rsidR="00D5748C" w:rsidRPr="002F7A67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0BCBC324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309ED88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EEA4FC0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14:paraId="0E024E52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98363E7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09C4CAB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5735F4FE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C0488F1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14:paraId="65066921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1FC0030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14:paraId="7BA00C2C" w14:textId="77777777" w:rsidR="00D5748C" w:rsidRPr="002F7A67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14:paraId="45FFF2EA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14:paraId="0716C976" w14:textId="77777777" w:rsidR="00D5748C" w:rsidRPr="002F7A67" w:rsidRDefault="00000000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14:paraId="103B6E2A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52FE00DF" w14:textId="77777777" w:rsidR="00D5748C" w:rsidRPr="002F7A67" w:rsidRDefault="0000000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5744D04" w14:textId="77777777" w:rsidR="00D5748C" w:rsidRPr="002F7A67" w:rsidRDefault="00000000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Бумажная пластика. Овладение первичными приёмами </w:t>
      </w:r>
      <w:proofErr w:type="gramStart"/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над- резания</w:t>
      </w:r>
      <w:proofErr w:type="gramEnd"/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, закручивания, складывания. Объёмная аппликация из бумаги и картона.</w:t>
      </w:r>
    </w:p>
    <w:p w14:paraId="09BB82C6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994A431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566BE9D4" w14:textId="77777777" w:rsidR="00D5748C" w:rsidRPr="002F7A67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4F657F0" w14:textId="77777777" w:rsidR="00D5748C" w:rsidRPr="002F7A67" w:rsidRDefault="000000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9985791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14:paraId="64645D85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649D4A" w14:textId="77777777" w:rsidR="00D5748C" w:rsidRPr="002F7A67" w:rsidRDefault="00D5748C">
      <w:pPr>
        <w:autoSpaceDE w:val="0"/>
        <w:autoSpaceDN w:val="0"/>
        <w:spacing w:after="78" w:line="220" w:lineRule="exact"/>
        <w:rPr>
          <w:lang w:val="ru-RU"/>
        </w:rPr>
      </w:pPr>
    </w:p>
    <w:p w14:paraId="23F32841" w14:textId="77777777" w:rsidR="00D5748C" w:rsidRPr="002F7A67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14:paraId="425C0F91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0CE123A" w14:textId="77777777" w:rsidR="00D5748C" w:rsidRPr="002F7A67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C9E3221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BF60DE1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97F4E2C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3E6DB3B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A7539D4" w14:textId="77777777" w:rsidR="00D5748C" w:rsidRPr="002F7A67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14:paraId="5E385A39" w14:textId="77777777" w:rsidR="00D5748C" w:rsidRPr="002F7A67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32EA1F3D" w14:textId="77777777" w:rsidR="00D5748C" w:rsidRPr="002F7A67" w:rsidRDefault="00000000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14:paraId="5ABD3B87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14:paraId="28A1981D" w14:textId="77777777" w:rsidR="00D5748C" w:rsidRPr="002F7A67" w:rsidRDefault="00D5748C">
      <w:pPr>
        <w:autoSpaceDE w:val="0"/>
        <w:autoSpaceDN w:val="0"/>
        <w:spacing w:after="78" w:line="220" w:lineRule="exact"/>
        <w:rPr>
          <w:lang w:val="ru-RU"/>
        </w:rPr>
      </w:pPr>
    </w:p>
    <w:p w14:paraId="5A5563DB" w14:textId="77777777" w:rsidR="00D5748C" w:rsidRPr="002F7A67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18E4A1CD" w14:textId="77777777" w:rsidR="00D5748C" w:rsidRPr="002F7A67" w:rsidRDefault="00000000">
      <w:pPr>
        <w:autoSpaceDE w:val="0"/>
        <w:autoSpaceDN w:val="0"/>
        <w:spacing w:before="346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161FF5C4" w14:textId="77777777" w:rsidR="00D5748C" w:rsidRPr="002F7A67" w:rsidRDefault="00000000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14:paraId="63240DD5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93395F8" w14:textId="77777777" w:rsidR="00D5748C" w:rsidRPr="002F7A67" w:rsidRDefault="00000000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4B0D3305" w14:textId="77777777" w:rsidR="00D5748C" w:rsidRPr="002F7A67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46B1E42" w14:textId="77777777" w:rsidR="00D5748C" w:rsidRPr="002F7A67" w:rsidRDefault="00000000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C74A2D8" w14:textId="77777777" w:rsidR="00D5748C" w:rsidRPr="002F7A67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197FC48" w14:textId="77777777" w:rsidR="00D5748C" w:rsidRPr="002F7A67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EB61865" w14:textId="77777777" w:rsidR="00D5748C" w:rsidRPr="002F7A67" w:rsidRDefault="000000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AD2A40B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DEC3387" w14:textId="77777777" w:rsidR="00D5748C" w:rsidRPr="002F7A67" w:rsidRDefault="00D5748C">
      <w:pPr>
        <w:autoSpaceDE w:val="0"/>
        <w:autoSpaceDN w:val="0"/>
        <w:spacing w:after="78" w:line="220" w:lineRule="exact"/>
        <w:rPr>
          <w:lang w:val="ru-RU"/>
        </w:rPr>
      </w:pPr>
    </w:p>
    <w:p w14:paraId="6981B3DB" w14:textId="77777777" w:rsidR="00D5748C" w:rsidRPr="002F7A67" w:rsidRDefault="00000000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14:paraId="2FDDD577" w14:textId="77777777" w:rsidR="00D5748C" w:rsidRPr="002F7A67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C530833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86E81CA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14:paraId="52760690" w14:textId="77777777" w:rsidR="00D5748C" w:rsidRPr="002F7A67" w:rsidRDefault="00000000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2F7A6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14:paraId="14E69689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6D29BF89" w14:textId="77777777" w:rsidR="00D5748C" w:rsidRPr="002F7A67" w:rsidRDefault="00D5748C">
      <w:pPr>
        <w:autoSpaceDE w:val="0"/>
        <w:autoSpaceDN w:val="0"/>
        <w:spacing w:after="78" w:line="220" w:lineRule="exact"/>
        <w:rPr>
          <w:lang w:val="ru-RU"/>
        </w:rPr>
      </w:pPr>
    </w:p>
    <w:p w14:paraId="75A5ECB1" w14:textId="77777777" w:rsidR="00D5748C" w:rsidRPr="002F7A67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14:paraId="7976414D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8B422AE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1A342DB" w14:textId="77777777" w:rsidR="00D5748C" w:rsidRPr="002F7A67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2F4896A3" w14:textId="77777777" w:rsidR="00D5748C" w:rsidRPr="002F7A67" w:rsidRDefault="00000000">
      <w:pPr>
        <w:autoSpaceDE w:val="0"/>
        <w:autoSpaceDN w:val="0"/>
        <w:spacing w:before="166" w:after="0"/>
        <w:ind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14:paraId="0EC7C535" w14:textId="77777777" w:rsidR="00D5748C" w:rsidRPr="002F7A67" w:rsidRDefault="00000000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</w:t>
      </w:r>
    </w:p>
    <w:p w14:paraId="20E53B80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15286EA6" w14:textId="77777777" w:rsidR="00D5748C" w:rsidRPr="002F7A67" w:rsidRDefault="00D5748C">
      <w:pPr>
        <w:autoSpaceDE w:val="0"/>
        <w:autoSpaceDN w:val="0"/>
        <w:spacing w:after="66" w:line="220" w:lineRule="exact"/>
        <w:rPr>
          <w:lang w:val="ru-RU"/>
        </w:rPr>
      </w:pPr>
    </w:p>
    <w:p w14:paraId="4B29A547" w14:textId="77777777" w:rsidR="00D5748C" w:rsidRPr="002F7A67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14:paraId="17B67FDE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F5430C7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BE026EB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14:paraId="11420367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C894DFA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A813535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9E2ED5F" w14:textId="77777777" w:rsidR="00D5748C" w:rsidRPr="002F7A67" w:rsidRDefault="0000000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1B93B6A" w14:textId="77777777" w:rsidR="00D5748C" w:rsidRPr="002F7A67" w:rsidRDefault="00000000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14:paraId="4A292C8C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89EC4F0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DF5E900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DF89F96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60EF744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730A0E7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F999668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14:paraId="422C017A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D417C2A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4451EBD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14:paraId="2AB91D71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1AAB374B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14:paraId="3574F769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</w:t>
      </w:r>
    </w:p>
    <w:p w14:paraId="634455B4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14:paraId="4F98BD12" w14:textId="77777777" w:rsidR="00D5748C" w:rsidRPr="002F7A67" w:rsidRDefault="00D5748C">
      <w:pPr>
        <w:autoSpaceDE w:val="0"/>
        <w:autoSpaceDN w:val="0"/>
        <w:spacing w:after="66" w:line="220" w:lineRule="exact"/>
        <w:rPr>
          <w:lang w:val="ru-RU"/>
        </w:rPr>
      </w:pPr>
    </w:p>
    <w:p w14:paraId="319A3DD9" w14:textId="77777777" w:rsidR="00D5748C" w:rsidRPr="002F7A67" w:rsidRDefault="00000000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14:paraId="05436D4D" w14:textId="77777777" w:rsidR="00D5748C" w:rsidRPr="002F7A67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06C4D0AF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7867568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C52FA97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664243B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ACEE02C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D7AD1AC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BCA9D95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70C3EC3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6BD08C50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AA3D239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2F7A67">
        <w:rPr>
          <w:lang w:val="ru-RU"/>
        </w:rPr>
        <w:br/>
      </w: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9C4A39B" w14:textId="77777777" w:rsidR="00D5748C" w:rsidRPr="002F7A67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2F7A67">
        <w:rPr>
          <w:lang w:val="ru-RU"/>
        </w:rPr>
        <w:tab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14:paraId="47C5556A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786A90C1" w14:textId="77777777" w:rsidR="00D5748C" w:rsidRPr="002F7A67" w:rsidRDefault="00D5748C">
      <w:pPr>
        <w:autoSpaceDE w:val="0"/>
        <w:autoSpaceDN w:val="0"/>
        <w:spacing w:after="64" w:line="220" w:lineRule="exact"/>
        <w:rPr>
          <w:lang w:val="ru-RU"/>
        </w:rPr>
      </w:pPr>
    </w:p>
    <w:p w14:paraId="2B4046BB" w14:textId="77777777" w:rsidR="00D5748C" w:rsidRDefault="000000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488"/>
        <w:gridCol w:w="528"/>
        <w:gridCol w:w="1104"/>
        <w:gridCol w:w="1142"/>
        <w:gridCol w:w="864"/>
        <w:gridCol w:w="3446"/>
        <w:gridCol w:w="1080"/>
        <w:gridCol w:w="1382"/>
      </w:tblGrid>
      <w:tr w:rsidR="00D5748C" w14:paraId="6C0E3692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64F45" w14:textId="77777777" w:rsidR="00D5748C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BF404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D112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7B486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54AB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09770" w14:textId="77777777" w:rsidR="00D5748C" w:rsidRDefault="000000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E83AD" w14:textId="77777777" w:rsidR="00D5748C" w:rsidRDefault="0000000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5748C" w14:paraId="1E51F7D2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7E1D" w14:textId="77777777" w:rsidR="00D5748C" w:rsidRDefault="00D5748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2123" w14:textId="77777777" w:rsidR="00D5748C" w:rsidRDefault="00D5748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B0644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C54A4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7EDAC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AE02" w14:textId="77777777" w:rsidR="00D5748C" w:rsidRDefault="00D5748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6A5B" w14:textId="77777777" w:rsidR="00D5748C" w:rsidRDefault="00D5748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E08C" w14:textId="77777777" w:rsidR="00D5748C" w:rsidRDefault="00D5748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639A" w14:textId="77777777" w:rsidR="00D5748C" w:rsidRDefault="00D5748C"/>
        </w:tc>
      </w:tr>
      <w:tr w:rsidR="00D5748C" w14:paraId="22DDA3E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CE3D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D5748C" w14:paraId="28C9994A" w14:textId="77777777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64F08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4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2A585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4C152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9571B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F8B70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51F5B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0AD77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B8C0A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8455C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2D807F84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A6E91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0A3D8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различных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A4FEA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89190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5031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4C25C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0E2AA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расположение изображения на листе и выбор вертикального или горизонтального формата;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48A26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49E0F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2D25C5A4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8AB2B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B5DA6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478A8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5863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AED3C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BD6F0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7B40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20A5B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44989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91C2DB4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BF94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5C97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EC36F" w14:textId="77777777" w:rsidR="00D5748C" w:rsidRDefault="00D5748C"/>
        </w:tc>
      </w:tr>
      <w:tr w:rsidR="00D5748C" w14:paraId="7347098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2049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D5748C" w14:paraId="4637CF17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5060B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5757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91DA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3FA4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F80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C82DA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4E2A1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6F083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5AA01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309F5E21" w14:textId="77777777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08051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4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790E6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E897D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D7A9F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5E321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739C2" w14:textId="77777777" w:rsidR="00D5748C" w:rsidRDefault="00D5748C"/>
        </w:tc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FC057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27C8E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14135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366C46AE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AE397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9FC43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F591B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A0E37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030AB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7DE0C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E4899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41867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92D50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AAC945F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05B46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A7302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AE0D4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FFB56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9CF4F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2E4F7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69459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5F226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77125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6FA80D4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4EB22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D6365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B170C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FFCDA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41AB3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12743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BEDD6" w14:textId="77777777" w:rsidR="00D5748C" w:rsidRPr="002F7A67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002EF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D5CA5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AB504B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1D60D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D7D6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F9EB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9DB2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A4CB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E4D51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913CA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8ED7F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BF50E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3AD6BB2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27FCD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DB278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454A6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040D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47576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B054A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69E0F" w14:textId="77777777" w:rsidR="00D5748C" w:rsidRPr="002F7A67" w:rsidRDefault="0000000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соотношение частей, составляющих одно целое,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изображения животных с контрастными пропорциями;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A6570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2582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3C1D8A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97217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AC1E3" w14:textId="77777777" w:rsidR="00D5748C" w:rsidRPr="002F7A67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CD9A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70B13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0BA35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48017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296FF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графическое пятно как основу изобразительного 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787A8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C1BC3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092CE69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2B166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C91C2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0BB7C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54F33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C387D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FC889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D014B" w14:textId="77777777" w:rsidR="00D5748C" w:rsidRPr="002F7A67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7712A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D26B6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14:paraId="5B05781F" w14:textId="77777777" w:rsidR="00D5748C" w:rsidRDefault="00D5748C">
      <w:pPr>
        <w:autoSpaceDE w:val="0"/>
        <w:autoSpaceDN w:val="0"/>
        <w:spacing w:after="0" w:line="14" w:lineRule="exact"/>
      </w:pPr>
    </w:p>
    <w:p w14:paraId="7BDE1F44" w14:textId="77777777" w:rsidR="00D5748C" w:rsidRDefault="00D5748C">
      <w:pPr>
        <w:sectPr w:rsidR="00D5748C">
          <w:pgSz w:w="16840" w:h="11900"/>
          <w:pgMar w:top="282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3626406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488"/>
        <w:gridCol w:w="528"/>
        <w:gridCol w:w="1104"/>
        <w:gridCol w:w="1142"/>
        <w:gridCol w:w="864"/>
        <w:gridCol w:w="3446"/>
        <w:gridCol w:w="1080"/>
        <w:gridCol w:w="1382"/>
      </w:tblGrid>
      <w:tr w:rsidR="00D5748C" w14:paraId="72C1B819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3F872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F051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2BE09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13D2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3F1D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265F4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E2419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BA0A2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E409D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F56F18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09AF6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576DA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D7ED5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791F6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7697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54DDF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4FD6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886D5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954CD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FEEBBFE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C6C3B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1095E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1579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AA3E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EE9D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F141D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35900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A453E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F391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6FAFB96C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ECA6E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8988E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15B12" w14:textId="77777777" w:rsidR="00D5748C" w:rsidRDefault="00D5748C"/>
        </w:tc>
      </w:tr>
      <w:tr w:rsidR="00D5748C" w14:paraId="3B17074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9560D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D5748C" w14:paraId="36EE70B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E8DAC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DF4BE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32790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1B9F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84632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9C39B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1EA2C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гуашью в условиях школьного урока;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18428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7DB22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201EFA82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6A2EC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52967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смешения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красок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21D06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04965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C75D7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1A441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721B6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5239F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4892B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84C2E83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D166E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2658E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EF27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9B9E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E46A9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99683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0069E" w14:textId="77777777" w:rsidR="00D5748C" w:rsidRPr="002F7A67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эмоциональное звучание цвета, то, что разный цвет «рассказывает» о разном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настроении — весёлом, задумчивом, грустном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AABDE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6700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5826003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12451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B1144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22F6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04F4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DB1ED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FC338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0E0F5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красками рисунок с весёлым или грустным настроением;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2F7E3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C93FB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1711BD1" w14:textId="77777777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222F4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4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3CB99" w14:textId="77777777" w:rsidR="00D5748C" w:rsidRDefault="00000000">
            <w:pPr>
              <w:autoSpaceDE w:val="0"/>
              <w:autoSpaceDN w:val="0"/>
              <w:spacing w:before="76" w:after="0" w:line="250" w:lineRule="auto"/>
              <w:ind w:left="7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навыков наблюдения.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68812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EEC0F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2ED44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5203F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2E2DB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красками рисунок с весёлым или грустным настроением;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5E0D2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EBC79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DA34AE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4DAB2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6BA3A" w14:textId="77777777" w:rsidR="00D5748C" w:rsidRDefault="00000000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31B8F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52AA5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1D2C8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03081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18348" w14:textId="77777777" w:rsidR="00D5748C" w:rsidRPr="002F7A67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62065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5A839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1656FDE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D629A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C69E4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 w:right="115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воображения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70F4B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28450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AE9A0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15CA3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BDE4A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представления о свойствах печатной техники;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B8723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C23C8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0B0BF030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18B09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FCDF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DFDBC" w14:textId="77777777" w:rsidR="00D5748C" w:rsidRDefault="00D5748C"/>
        </w:tc>
      </w:tr>
      <w:tr w:rsidR="00D5748C" w14:paraId="73B6F0D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A2193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D5748C" w14:paraId="56FC0BF2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1A21F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56697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D74D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8289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AAD9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2F158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1953D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выразительные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образные объёмы в природе: на что похожи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формы облаков, камней, коряг, картофелин и др.</w:t>
            </w:r>
          </w:p>
          <w:p w14:paraId="5546F796" w14:textId="77777777" w:rsidR="00D5748C" w:rsidRPr="002F7A67" w:rsidRDefault="0000000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 классе 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518B3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15162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0A45AA7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3199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A2F37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23DF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16AD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D19E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81559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7F464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759F2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28CE8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2CDF4C4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67F3F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C9822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5411E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003E5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26CE5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834AD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9C67C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063A1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AF67F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D43DB61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D9649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B303C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62CBD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F1851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4A41B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880FE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95A4E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лепку игрушки по мотивам выбранного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A277F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9FFB8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14:paraId="2F441885" w14:textId="77777777" w:rsidR="00D5748C" w:rsidRDefault="00D5748C">
      <w:pPr>
        <w:autoSpaceDE w:val="0"/>
        <w:autoSpaceDN w:val="0"/>
        <w:spacing w:after="0" w:line="14" w:lineRule="exact"/>
      </w:pPr>
    </w:p>
    <w:p w14:paraId="626D6FAB" w14:textId="77777777" w:rsidR="00D5748C" w:rsidRDefault="00D5748C">
      <w:pPr>
        <w:sectPr w:rsidR="00D5748C">
          <w:pgSz w:w="16840" w:h="11900"/>
          <w:pgMar w:top="284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B61ECA8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488"/>
        <w:gridCol w:w="528"/>
        <w:gridCol w:w="1104"/>
        <w:gridCol w:w="1142"/>
        <w:gridCol w:w="864"/>
        <w:gridCol w:w="3446"/>
        <w:gridCol w:w="1080"/>
        <w:gridCol w:w="1382"/>
      </w:tblGrid>
      <w:tr w:rsidR="00D5748C" w14:paraId="4AD8AE6E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0B456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30FC5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0F22D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77AB1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ACA0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5D7A6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EB214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27AA3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7A318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7ABB42B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87C36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2240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DA0B9" w14:textId="77777777" w:rsidR="00D5748C" w:rsidRDefault="00D5748C"/>
        </w:tc>
      </w:tr>
      <w:tr w:rsidR="00D5748C" w14:paraId="56E831B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BC31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D5748C" w14:paraId="33DBA389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8ADC0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E57E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FC2E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55E1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7F625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AB618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88998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33BA6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42852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A94F636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D9F21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E7F17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E87D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E584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DDB2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D8A49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EFCEB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9A83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976F2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63BD1B0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6365B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0187F" w14:textId="77777777" w:rsidR="00D5748C" w:rsidRPr="002F7A67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Представления о симметрии и наблюдение её в природе.</w:t>
            </w:r>
          </w:p>
          <w:p w14:paraId="57C8BF5D" w14:textId="77777777" w:rsidR="00D5748C" w:rsidRPr="002F7A67" w:rsidRDefault="0000000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Последовательное ведение работы над изображением бабочки по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представлению, 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23D1C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F2B59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EB672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A0756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83281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бабочки, украсив узорами её крылья;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6448B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085DA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651E221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83070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74149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растительные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0461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DBF8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8F8A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8065F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92CFA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в предложенных орнаментах мотивы изображения: растительные, геометрические, анималистические;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F2AB7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69BA7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3765F10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ED70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CC983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BA4D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FCEC9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CA01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6F04B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D47D6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9A75F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BE0F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74A36AE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D9B59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D8970" w14:textId="77777777" w:rsidR="00D5748C" w:rsidRPr="002F7A67" w:rsidRDefault="0000000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E5AF1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38D7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6033E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72E2D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34739" w14:textId="77777777" w:rsidR="00D5748C" w:rsidRPr="002F7A67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игрушки выбранного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промысла или, предварительно покрыв вылепленную игрушку белилами,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нанести орнаменты на свою игрушку, сделанную по мотивам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00523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1E8B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04578C6C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0AEDD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145A8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 w:right="1008"/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бумаги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9EAC4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0258A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D02CA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0C930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30D0F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8AB06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F653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500D59C1" w14:textId="77777777">
        <w:trPr>
          <w:trHeight w:hRule="exact" w:val="5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2BC8A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7C18A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8A8F2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60F4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4D595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29737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FC38B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D6591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E3CC0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537C5183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9304F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F0F74" w14:textId="77777777" w:rsidR="00D5748C" w:rsidRPr="002F7A67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</w:t>
            </w:r>
            <w:proofErr w:type="spellStart"/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0BD4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AAC2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B401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5953B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AD62B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с бумагой,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ножницами, клеем, подручными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71261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8D626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01862727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FE30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59EF3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F791D" w14:textId="77777777" w:rsidR="00D5748C" w:rsidRDefault="00D5748C"/>
        </w:tc>
      </w:tr>
      <w:tr w:rsidR="00D5748C" w14:paraId="0908199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8BFF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D5748C" w14:paraId="2F930698" w14:textId="77777777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A1B5F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4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8CA1D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E9E61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EB753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B9497" w14:textId="77777777" w:rsidR="00D5748C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0297E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488EF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сравнивать различные здания в окружающем мире (по фотографиям);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62193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2DBB2" w14:textId="77777777" w:rsidR="00D5748C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000E5F87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0C146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35BEB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260"/>
              <w:jc w:val="both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A16C4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85997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1970D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C931C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4544B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складывания объёмных простых геометрических тел из бумаги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(параллелепипед, конус, пирамида) в качестве основы для домиков;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280CA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37A0F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14:paraId="42737BDC" w14:textId="77777777" w:rsidR="00D5748C" w:rsidRDefault="00D5748C">
      <w:pPr>
        <w:autoSpaceDE w:val="0"/>
        <w:autoSpaceDN w:val="0"/>
        <w:spacing w:after="0" w:line="14" w:lineRule="exact"/>
      </w:pPr>
    </w:p>
    <w:p w14:paraId="63637B24" w14:textId="77777777" w:rsidR="00D5748C" w:rsidRDefault="00D5748C">
      <w:pPr>
        <w:sectPr w:rsidR="00D5748C">
          <w:pgSz w:w="16840" w:h="11900"/>
          <w:pgMar w:top="284" w:right="640" w:bottom="56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A7801D8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488"/>
        <w:gridCol w:w="528"/>
        <w:gridCol w:w="1104"/>
        <w:gridCol w:w="1142"/>
        <w:gridCol w:w="864"/>
        <w:gridCol w:w="3446"/>
        <w:gridCol w:w="1080"/>
        <w:gridCol w:w="1382"/>
      </w:tblGrid>
      <w:tr w:rsidR="00D5748C" w14:paraId="3CDFD75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BBFA4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3E04E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0CF1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6E0B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750C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BD3A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52E10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 w:right="330"/>
              <w:jc w:val="both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50D68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01057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125BA685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4D023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1BD03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CDDF4" w14:textId="77777777" w:rsidR="00D5748C" w:rsidRDefault="00D5748C"/>
        </w:tc>
      </w:tr>
      <w:tr w:rsidR="00D5748C" w14:paraId="3D85B85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FFDB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D5748C" w14:paraId="4CB971C7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EA1E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6C848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E3B0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CA48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0FFC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221C2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5D17E" w14:textId="77777777" w:rsidR="00D5748C" w:rsidRPr="002F7A67" w:rsidRDefault="000000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28338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1013E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6A6B2755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EB95C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9BEA3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3403F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46557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073C6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66379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2EC0D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художественного наблюдения предметной среды жизни человека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зависимости от поставленной аналитической и эстетической задачи (установки);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6996C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890E3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8D6D4A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0E409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9064A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Рассматривание иллюстраций к детским книгам на основе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2F04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8410F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4CCE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61F93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619D4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9A22B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F48C0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6D1412CD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7E706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6B66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09CE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0440D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F8369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12111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E85C9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F2631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90C28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5FE8FBA5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22C1F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37F98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Обсуждение произведений с ярко выраженным эмоциональным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2DE5C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937B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BBF46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5BF10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FB277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E370E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2D3E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0862D0FE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ACCF9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632BE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56508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1E516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E362B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0B370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0A2C9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зрительских умений,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необходимые знания, внимание к позиции автора и соотнесение с личным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жизненным опытом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1BD5B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A18B5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0D5210DB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84FDA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C4526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58C4F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493CE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72F42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CE69F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82E1C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и обсуждать зрительские впечатления и мысли;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DEBE6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F969E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2A03DFC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D52CA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DCFD2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Пластова</w:t>
            </w:r>
            <w:proofErr w:type="spellEnd"/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A8D38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886B2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41CFA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87325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6387F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и обсуждать зрительские впечатления и мысли;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222E5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1A554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14F249B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6EEC7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2F014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11A6A" w14:textId="77777777" w:rsidR="00D5748C" w:rsidRDefault="00D5748C"/>
        </w:tc>
      </w:tr>
      <w:tr w:rsidR="00D5748C" w14:paraId="63DCDFF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C2ED2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D5748C" w14:paraId="7B64E847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8F0FB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19664" w14:textId="77777777" w:rsidR="00D5748C" w:rsidRPr="002F7A67" w:rsidRDefault="0000000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33F90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A4ADB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6A1B3" w14:textId="77777777" w:rsidR="00D5748C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650AE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1F867" w14:textId="77777777" w:rsidR="00D5748C" w:rsidRPr="002F7A67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3756B" w14:textId="77777777" w:rsidR="00D5748C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C2FDC" w14:textId="77777777" w:rsidR="00D5748C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4508C51B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F86E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A91EA" w14:textId="77777777" w:rsidR="00D5748C" w:rsidRPr="002F7A67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CA4CF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B7B21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F8A55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AEDEC" w14:textId="77777777" w:rsidR="00D5748C" w:rsidRDefault="00D5748C"/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620C5" w14:textId="77777777" w:rsidR="00D5748C" w:rsidRPr="002F7A67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3FB96" w14:textId="77777777" w:rsidR="00D5748C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7710C" w14:textId="77777777" w:rsidR="00D5748C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5748C" w14:paraId="7B2F91AB" w14:textId="77777777">
        <w:trPr>
          <w:trHeight w:hRule="exact" w:val="34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E7E70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58287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0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D47FE" w14:textId="77777777" w:rsidR="00D5748C" w:rsidRDefault="00D5748C"/>
        </w:tc>
      </w:tr>
      <w:tr w:rsidR="00D5748C" w14:paraId="378BD581" w14:textId="77777777">
        <w:trPr>
          <w:trHeight w:hRule="exact" w:val="328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44861" w14:textId="77777777" w:rsidR="00D5748C" w:rsidRPr="002F7A67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99A5D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3B5A2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BC524" w14:textId="77777777" w:rsidR="00D5748C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6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6E640" w14:textId="77777777" w:rsidR="00D5748C" w:rsidRDefault="00D5748C"/>
        </w:tc>
      </w:tr>
    </w:tbl>
    <w:p w14:paraId="0A8A8ECF" w14:textId="77777777" w:rsidR="00D5748C" w:rsidRDefault="00D5748C">
      <w:pPr>
        <w:autoSpaceDE w:val="0"/>
        <w:autoSpaceDN w:val="0"/>
        <w:spacing w:after="0" w:line="14" w:lineRule="exact"/>
      </w:pPr>
    </w:p>
    <w:p w14:paraId="00953F9E" w14:textId="77777777" w:rsidR="00D5748C" w:rsidRDefault="00D5748C">
      <w:pPr>
        <w:sectPr w:rsidR="00D5748C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8B64E83" w14:textId="77777777" w:rsidR="00D5748C" w:rsidRDefault="00D5748C">
      <w:pPr>
        <w:sectPr w:rsidR="00D5748C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14:paraId="04EEE7B0" w14:textId="77777777" w:rsidR="00D5748C" w:rsidRDefault="00D5748C">
      <w:pPr>
        <w:autoSpaceDE w:val="0"/>
        <w:autoSpaceDN w:val="0"/>
        <w:spacing w:after="78" w:line="220" w:lineRule="exact"/>
      </w:pPr>
    </w:p>
    <w:p w14:paraId="5C3AFFC3" w14:textId="77777777" w:rsidR="00D5748C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5748C" w14:paraId="45605729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2B7DA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40221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2A753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9CE08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1C933" w14:textId="77777777" w:rsidR="00D5748C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5748C" w14:paraId="66E9B1EF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8B20" w14:textId="77777777" w:rsidR="00D5748C" w:rsidRDefault="00D5748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19D3" w14:textId="77777777" w:rsidR="00D5748C" w:rsidRDefault="00D5748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58D4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94CD6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56D22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7E75" w14:textId="77777777" w:rsidR="00D5748C" w:rsidRDefault="00D5748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FE76" w14:textId="77777777" w:rsidR="00D5748C" w:rsidRDefault="00D5748C"/>
        </w:tc>
      </w:tr>
      <w:tr w:rsidR="00D5748C" w14:paraId="1BA583FC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BF917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FA3FA" w14:textId="77777777" w:rsidR="00D5748C" w:rsidRPr="002F7A67" w:rsidRDefault="00000000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детских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рисунков. Навыки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восприятия произведений детского творчества 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зрительских умений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25F4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DD5C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EE293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6EC8E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DE48C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521D4B27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52C12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879FE" w14:textId="77777777" w:rsidR="00D5748C" w:rsidRPr="002F7A67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14:paraId="6BACDBBD" w14:textId="77777777" w:rsidR="00D5748C" w:rsidRPr="002F7A67" w:rsidRDefault="000000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  <w:p w14:paraId="6176D306" w14:textId="77777777" w:rsidR="00D5748C" w:rsidRDefault="00000000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A86A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C05E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BAEA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85C44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87280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0A551485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8E8E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C395E" w14:textId="77777777" w:rsidR="00D5748C" w:rsidRPr="002F7A67" w:rsidRDefault="0000000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фотографиям): тонкие —толстые, порывистые,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угловатые, плавные и др.</w:t>
            </w:r>
          </w:p>
          <w:p w14:paraId="06E19542" w14:textId="77777777" w:rsidR="00D5748C" w:rsidRDefault="00000000">
            <w:pPr>
              <w:autoSpaceDE w:val="0"/>
              <w:autoSpaceDN w:val="0"/>
              <w:spacing w:before="70" w:after="0" w:line="271" w:lineRule="auto"/>
              <w:ind w:left="72"/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7AAB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E037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851F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D20C2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E9CDF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630FA807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0EF61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C5DDE" w14:textId="77777777" w:rsidR="00D5748C" w:rsidRPr="002F7A67" w:rsidRDefault="00000000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с натуры: рисунок листьев разной формы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овальный, длинный)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9CA6B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72A4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D1971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5DA5F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72B94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24343399" w14:textId="77777777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DF78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DA77F" w14:textId="77777777" w:rsidR="00D5748C" w:rsidRPr="002F7A67" w:rsidRDefault="0000000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14:paraId="540F887B" w14:textId="77777777" w:rsidR="00D5748C" w:rsidRPr="002F7A67" w:rsidRDefault="00000000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понимания их значения. От одного пятна — «</w:t>
            </w:r>
            <w:proofErr w:type="spellStart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тела</w:t>
            </w:r>
            <w:proofErr w:type="gramStart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»,меняя</w:t>
            </w:r>
            <w:proofErr w:type="spellEnd"/>
            <w:proofErr w:type="gramEnd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пропорции «лап» и «шеи»,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3AC4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3FDB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9806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6289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3CBF4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01AC3F5D" w14:textId="77777777" w:rsidR="00D5748C" w:rsidRDefault="00D5748C">
      <w:pPr>
        <w:autoSpaceDE w:val="0"/>
        <w:autoSpaceDN w:val="0"/>
        <w:spacing w:after="0" w:line="14" w:lineRule="exact"/>
      </w:pPr>
    </w:p>
    <w:p w14:paraId="480790E7" w14:textId="77777777" w:rsidR="00D5748C" w:rsidRDefault="00D5748C">
      <w:pPr>
        <w:sectPr w:rsidR="00D5748C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54EB7A6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5748C" w14:paraId="77E84A12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841F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72800" w14:textId="77777777" w:rsidR="00D5748C" w:rsidRPr="002F7A67" w:rsidRDefault="0000000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тематический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(линия -рассказчица) на сюжет стихотворения или сюжет из жизни детей (игры во дворе, в походе и др.) с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простым и весёлым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повествовательным сюжетом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6533B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3BFF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97101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1056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96302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455D463B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E889B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B63B9" w14:textId="77777777" w:rsidR="00D5748C" w:rsidRPr="002F7A67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 -силуэт. Превращение случайного пятна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14:paraId="44AD79A3" w14:textId="77777777" w:rsidR="00D5748C" w:rsidRPr="002F7A67" w:rsidRDefault="00000000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обобщённого видения. Пятно как основа графического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Тень как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 пятна. Теневой театр.</w:t>
            </w:r>
          </w:p>
          <w:p w14:paraId="4E203C5A" w14:textId="77777777" w:rsidR="00D5748C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8363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5B16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498AF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2559A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AE197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15F40006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C204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DF06C" w14:textId="77777777" w:rsidR="00D5748C" w:rsidRPr="002F7A67" w:rsidRDefault="000000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работы на уроке с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жидкой краской и кистью,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уход за своим рабочим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местом. Рассмотрение 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средств выражения —пятна и линии —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иллюстрациях художников к детским книгам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D296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A9A9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9F0A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1B69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6B82B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7ED6E892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194B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2DC3D" w14:textId="77777777" w:rsidR="00D5748C" w:rsidRPr="002F7A67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14:paraId="29E7ECFF" w14:textId="77777777" w:rsidR="00D5748C" w:rsidRPr="002F7A67" w:rsidRDefault="00000000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BCE8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DD28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155B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1FF75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20B43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4F0F7733" w14:textId="77777777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52413" w14:textId="77777777" w:rsidR="00D5748C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5AA44" w14:textId="77777777" w:rsidR="00D5748C" w:rsidRPr="002F7A67" w:rsidRDefault="0000000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Три основных цвета.</w:t>
            </w:r>
          </w:p>
          <w:p w14:paraId="0641E9D8" w14:textId="77777777" w:rsidR="00D5748C" w:rsidRPr="002F7A67" w:rsidRDefault="00000000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смешения красок 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цвета.</w:t>
            </w:r>
          </w:p>
          <w:p w14:paraId="29B4AFC1" w14:textId="77777777" w:rsidR="00D5748C" w:rsidRPr="002F7A67" w:rsidRDefault="0000000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цвета. Цвет как выражение настроения, душевного состояния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74001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F2560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9CADD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844D8" w14:textId="77777777" w:rsidR="00D5748C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5F406" w14:textId="77777777" w:rsidR="00D5748C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1F5CC462" w14:textId="77777777" w:rsidR="00D5748C" w:rsidRDefault="00D5748C">
      <w:pPr>
        <w:autoSpaceDE w:val="0"/>
        <w:autoSpaceDN w:val="0"/>
        <w:spacing w:after="0" w:line="14" w:lineRule="exact"/>
      </w:pPr>
    </w:p>
    <w:p w14:paraId="44E6A9CF" w14:textId="77777777" w:rsidR="00D5748C" w:rsidRDefault="00D5748C">
      <w:pPr>
        <w:sectPr w:rsidR="00D5748C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00D4B9B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5748C" w14:paraId="78CF1672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A583D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821B0" w14:textId="77777777" w:rsidR="00D5748C" w:rsidRDefault="00000000">
            <w:pPr>
              <w:autoSpaceDE w:val="0"/>
              <w:autoSpaceDN w:val="0"/>
              <w:spacing w:before="98" w:after="0" w:line="283" w:lineRule="auto"/>
              <w:ind w:left="72"/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1046C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398DF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C9AAC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69579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10664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0B40465A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D17BD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47F1C" w14:textId="77777777" w:rsidR="00D5748C" w:rsidRPr="002F7A67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proofErr w:type="spellStart"/>
            <w:proofErr w:type="gramStart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композиция«</w:t>
            </w:r>
            <w:proofErr w:type="gramEnd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spellEnd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года».</w:t>
            </w:r>
          </w:p>
          <w:p w14:paraId="05AD19A9" w14:textId="77777777" w:rsidR="00D5748C" w:rsidRPr="002F7A67" w:rsidRDefault="00000000">
            <w:pPr>
              <w:autoSpaceDE w:val="0"/>
              <w:autoSpaceDN w:val="0"/>
              <w:spacing w:before="72" w:after="0" w:line="262" w:lineRule="auto"/>
              <w:ind w:right="720"/>
              <w:jc w:val="center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Контрастные цветовые состояния времён года.</w:t>
            </w:r>
          </w:p>
          <w:p w14:paraId="5CBE1C9E" w14:textId="77777777" w:rsidR="00D5748C" w:rsidRPr="002F7A67" w:rsidRDefault="00000000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 или в смешанной технике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CCA6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D34D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220FC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8329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9E343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60AF86C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7A956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81C63" w14:textId="77777777" w:rsidR="00D5748C" w:rsidRPr="002F7A67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14:paraId="0FB5DB22" w14:textId="77777777" w:rsidR="00D5748C" w:rsidRPr="002F7A67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14:paraId="4EA460AC" w14:textId="77777777" w:rsidR="00D5748C" w:rsidRDefault="00000000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воображения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7E9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EA4CC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5118F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F60B6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DDDB6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0F5E133F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25D47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15697" w14:textId="77777777" w:rsidR="00D5748C" w:rsidRPr="002F7A67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в объёме.</w:t>
            </w:r>
          </w:p>
          <w:p w14:paraId="5073CAFA" w14:textId="77777777" w:rsidR="00D5748C" w:rsidRPr="002F7A67" w:rsidRDefault="0000000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пластилином; дощечка, стек, тряпочка. Лепка зверушек из цельной формы (черепашки, ёжика, зайчика и т. д.).</w:t>
            </w:r>
          </w:p>
          <w:p w14:paraId="053EB6C9" w14:textId="77777777" w:rsidR="00D5748C" w:rsidRPr="002F7A67" w:rsidRDefault="00000000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6E7F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D588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AFC0D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46EF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1D751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5D9E607D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5230B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E1796" w14:textId="77777777" w:rsidR="00D5748C" w:rsidRPr="002F7A67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Бумажная пластика.</w:t>
            </w:r>
          </w:p>
          <w:p w14:paraId="790BD757" w14:textId="77777777" w:rsidR="00D5748C" w:rsidRPr="002F7A67" w:rsidRDefault="0000000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11C91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1B92D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9A64D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D9F3A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275CF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1B54FD81" w14:textId="77777777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8708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1D212" w14:textId="77777777" w:rsidR="00D5748C" w:rsidRPr="002F7A67" w:rsidRDefault="00000000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игрушки по мотивам одного из наиболее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известных народных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1 0 1 Укажите дату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(дымковская, каргопольская игрушки или по выбору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4CD0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9C913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3C7B3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10A2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F31C4" w14:textId="77777777" w:rsidR="00D5748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14:paraId="268DF46A" w14:textId="77777777" w:rsidR="00D5748C" w:rsidRDefault="00D5748C">
      <w:pPr>
        <w:autoSpaceDE w:val="0"/>
        <w:autoSpaceDN w:val="0"/>
        <w:spacing w:after="0" w:line="14" w:lineRule="exact"/>
      </w:pPr>
    </w:p>
    <w:p w14:paraId="2EE642FA" w14:textId="77777777" w:rsidR="00D5748C" w:rsidRDefault="00D5748C">
      <w:pPr>
        <w:sectPr w:rsidR="00D5748C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2A43AB3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5748C" w14:paraId="22F5B51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CC29E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2D5DB" w14:textId="77777777" w:rsidR="00D5748C" w:rsidRPr="002F7A67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Объёмная </w:t>
            </w:r>
            <w:proofErr w:type="spellStart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апликация</w:t>
            </w:r>
            <w:proofErr w:type="spellEnd"/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бумаги и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2FDB7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C1B8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9509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60B1F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582BF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20FD8CDB" w14:textId="7777777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16682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6EAE" w14:textId="77777777" w:rsidR="00D5748C" w:rsidRPr="002F7A67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14:paraId="3C40E0CD" w14:textId="77777777" w:rsidR="00D5748C" w:rsidRPr="002F7A67" w:rsidRDefault="00000000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 -эстетическое восприятие объектов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14:paraId="1FFCFF47" w14:textId="77777777" w:rsidR="00D5748C" w:rsidRPr="002F7A67" w:rsidRDefault="00000000">
            <w:pPr>
              <w:autoSpaceDE w:val="0"/>
              <w:autoSpaceDN w:val="0"/>
              <w:spacing w:before="70" w:after="0" w:line="278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орнаментами в предметах декоративно -прикладного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A025C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6CC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EAA3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5DCD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63FE2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50D7ABDE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17989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05DA7" w14:textId="77777777" w:rsidR="00D5748C" w:rsidRPr="002F7A67" w:rsidRDefault="00000000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5A43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89B1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23FB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2DCBF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B44B5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7372796B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954DD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98DBC" w14:textId="77777777" w:rsidR="00D5748C" w:rsidRPr="002F7A67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14:paraId="526F2B0E" w14:textId="77777777" w:rsidR="00D5748C" w:rsidRPr="002F7A67" w:rsidRDefault="0000000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Орнаменты геометрические и растительные. Декоративная 1 0 1 Укажите дату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в круге или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3960D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01BA9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1D8F2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C7861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3117B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1AD0CB5E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8E0A1" w14:textId="77777777" w:rsidR="00D5748C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E438D" w14:textId="77777777" w:rsidR="00D5748C" w:rsidRPr="002F7A67" w:rsidRDefault="00000000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промыслов. Дымковская, каргопольская игрушка или по выбору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24180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7BE11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36199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4191A" w14:textId="77777777" w:rsidR="00D5748C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3D14A" w14:textId="77777777" w:rsidR="00D5748C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31E3614E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69390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7E0EB" w14:textId="77777777" w:rsidR="00D5748C" w:rsidRDefault="00000000">
            <w:pPr>
              <w:autoSpaceDE w:val="0"/>
              <w:autoSpaceDN w:val="0"/>
              <w:spacing w:before="98" w:after="0"/>
              <w:ind w:left="72" w:right="288"/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складывания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C5689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0A45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D0D31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0197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DF66C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7B18BF87" w14:textId="77777777" w:rsidR="00D5748C" w:rsidRDefault="00D5748C">
      <w:pPr>
        <w:autoSpaceDE w:val="0"/>
        <w:autoSpaceDN w:val="0"/>
        <w:spacing w:after="0" w:line="14" w:lineRule="exact"/>
      </w:pPr>
    </w:p>
    <w:p w14:paraId="7F78A835" w14:textId="77777777" w:rsidR="00D5748C" w:rsidRDefault="00D5748C">
      <w:pPr>
        <w:sectPr w:rsidR="00D5748C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2D9F75B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5748C" w14:paraId="792F009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352E0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F15AC" w14:textId="77777777" w:rsidR="00D5748C" w:rsidRPr="002F7A67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бумагопластики. Сумка или упаковка и её декор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F2719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BCC17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1585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5B342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A9551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071F0E3F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63F9E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3466D" w14:textId="77777777" w:rsidR="00D5748C" w:rsidRPr="002F7A67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зданий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175A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B4809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735D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A731F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F2E47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1B4A6DD1" w14:textId="7777777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2400F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05521" w14:textId="77777777" w:rsidR="00D5748C" w:rsidRPr="002F7A67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14:paraId="149EB4B3" w14:textId="77777777" w:rsidR="00D5748C" w:rsidRPr="002F7A67" w:rsidRDefault="000000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геометрических тел.</w:t>
            </w:r>
          </w:p>
          <w:p w14:paraId="2786E51C" w14:textId="77777777" w:rsidR="00D5748C" w:rsidRPr="002F7A67" w:rsidRDefault="0000000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приёмами 1 0 1 Укажите дату Практическая работа; склеивания деталей, надрезания, вырезания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использование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приёмов симметрии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031D8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2107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10998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9F664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E42EE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41B0FF88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3BE19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09063" w14:textId="77777777" w:rsidR="00D5748C" w:rsidRPr="002F7A67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аппликации)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бумаги,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FEE7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D5162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7EEF4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6ABA9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41B87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7ED3857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7D70D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1F4F9" w14:textId="77777777" w:rsidR="00D5748C" w:rsidRPr="002F7A67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14:paraId="7CEFD9D5" w14:textId="77777777" w:rsidR="00D5748C" w:rsidRPr="002F7A67" w:rsidRDefault="0000000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4B75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B55B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3E250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DDD92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A00F5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1F398DB3" w14:textId="77777777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393CD" w14:textId="77777777" w:rsidR="00D5748C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9DF3C" w14:textId="77777777" w:rsidR="00D5748C" w:rsidRPr="002F7A67" w:rsidRDefault="00000000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окружающего мира (мира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природы) и предметной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 жизни человека в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поставленной аналитической 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эстетической задачи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(установки)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5F0BE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16AE2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E5357" w14:textId="77777777" w:rsidR="00D5748C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01888" w14:textId="77777777" w:rsidR="00D5748C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9F0DA" w14:textId="77777777" w:rsidR="00D5748C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7DFDCFD6" w14:textId="77777777" w:rsidR="00D5748C" w:rsidRDefault="00D5748C">
      <w:pPr>
        <w:autoSpaceDE w:val="0"/>
        <w:autoSpaceDN w:val="0"/>
        <w:spacing w:after="0" w:line="14" w:lineRule="exact"/>
      </w:pPr>
    </w:p>
    <w:p w14:paraId="0D1B2D58" w14:textId="77777777" w:rsidR="00D5748C" w:rsidRDefault="00D5748C">
      <w:pPr>
        <w:sectPr w:rsidR="00D5748C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A75252" w14:textId="77777777" w:rsidR="00D5748C" w:rsidRDefault="00D574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5748C" w14:paraId="28544356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E0D53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1F476" w14:textId="77777777" w:rsidR="00D5748C" w:rsidRPr="002F7A67" w:rsidRDefault="0000000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детским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книгам на основе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содержательных установок учителя в соответствии с изучаемой темой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BF508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2D8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30A3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C34C7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18ABD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38D82F6C" w14:textId="7777777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80971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F0DAB" w14:textId="77777777" w:rsidR="00D5748C" w:rsidRPr="002F7A67" w:rsidRDefault="0000000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выраженным эмоциональным настроением или со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сказочным сюжетом.</w:t>
            </w:r>
          </w:p>
          <w:p w14:paraId="453C15E3" w14:textId="77777777" w:rsidR="00D5748C" w:rsidRPr="002F7A67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14:paraId="2D208B38" w14:textId="77777777" w:rsidR="00D5748C" w:rsidRPr="002F7A67" w:rsidRDefault="0000000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9B072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2DBBB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4785D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A630D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6A657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09CACF53" w14:textId="77777777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01794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55E56" w14:textId="77777777" w:rsidR="00D5748C" w:rsidRPr="002F7A67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опыта учащихся и оценка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произведений. Произведения И. И. Левитана, А. Г.</w:t>
            </w:r>
          </w:p>
          <w:p w14:paraId="18F0CD5B" w14:textId="77777777" w:rsidR="00D5748C" w:rsidRPr="002F7A67" w:rsidRDefault="000000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Венецианова И. И. Шишкина, А. А. Пластова, К. Моне, В.</w:t>
            </w:r>
          </w:p>
          <w:p w14:paraId="6902D3CE" w14:textId="77777777" w:rsidR="00D5748C" w:rsidRPr="002F7A67" w:rsidRDefault="00000000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Ван Гога и других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 (по выбору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 по теме «Времена года»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46512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6383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72CD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FD0A8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47861" w14:textId="77777777" w:rsidR="00D5748C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6E260C29" w14:textId="7777777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04B77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BE36F" w14:textId="77777777" w:rsidR="00D5748C" w:rsidRPr="002F7A67" w:rsidRDefault="000000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Фотографирование мелких деталей природы,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впечатлений Обсуждение в условиях урока ученических фотографий, </w:t>
            </w:r>
            <w:r w:rsidRPr="002F7A67">
              <w:rPr>
                <w:lang w:val="ru-RU"/>
              </w:rPr>
              <w:br/>
            </w: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0CC92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50688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8753D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652F1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8C0B7" w14:textId="77777777" w:rsidR="00D5748C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5748C" w14:paraId="598C6A9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D7F60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C50BA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1DB05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C146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8699E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8D24D" w14:textId="77777777" w:rsidR="00D5748C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8C723" w14:textId="77777777" w:rsidR="00D5748C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748C" w14:paraId="111CFFD6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24419" w14:textId="77777777" w:rsidR="00D5748C" w:rsidRPr="002F7A67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F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B6F16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19083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1AC2F" w14:textId="77777777" w:rsidR="00D5748C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76290" w14:textId="77777777" w:rsidR="00D5748C" w:rsidRDefault="00D5748C"/>
        </w:tc>
      </w:tr>
    </w:tbl>
    <w:p w14:paraId="208F8032" w14:textId="77777777" w:rsidR="00D5748C" w:rsidRDefault="00D5748C">
      <w:pPr>
        <w:autoSpaceDE w:val="0"/>
        <w:autoSpaceDN w:val="0"/>
        <w:spacing w:after="0" w:line="14" w:lineRule="exact"/>
      </w:pPr>
    </w:p>
    <w:p w14:paraId="3C35D4A2" w14:textId="77777777" w:rsidR="00D5748C" w:rsidRDefault="00D5748C">
      <w:pPr>
        <w:sectPr w:rsidR="00D5748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82B15DA" w14:textId="77777777" w:rsidR="00D5748C" w:rsidRDefault="00D5748C">
      <w:pPr>
        <w:autoSpaceDE w:val="0"/>
        <w:autoSpaceDN w:val="0"/>
        <w:spacing w:after="78" w:line="220" w:lineRule="exact"/>
      </w:pPr>
    </w:p>
    <w:p w14:paraId="27F24595" w14:textId="77777777" w:rsidR="00D5748C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4642280" w14:textId="77777777" w:rsidR="00D5748C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608C32E8" w14:textId="77777777" w:rsidR="00D5748C" w:rsidRPr="002F7A67" w:rsidRDefault="00000000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1 класс/Неменская Л.А.; под редакцией Неменского Б.М., Акционерное общество «Издательство «Просвещение»;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7D89E723" w14:textId="77777777" w:rsidR="00D5748C" w:rsidRPr="002F7A67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2E752965" w14:textId="77777777" w:rsidR="00D5748C" w:rsidRPr="002F7A67" w:rsidRDefault="00000000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Неменский, Б. М. Методическое пособие к учебникам по изобразительному искусству : 1–4 классы : пособие для учителя / Б. М. Неменский,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Л. А. Неменская, Е. И. Коротеева ; под ред. Б. М. Неменского. – М. : Просвещение, 2020.</w:t>
      </w:r>
    </w:p>
    <w:p w14:paraId="5FC1CEF2" w14:textId="77777777" w:rsidR="00D5748C" w:rsidRPr="002F7A67" w:rsidRDefault="00000000">
      <w:pPr>
        <w:autoSpaceDE w:val="0"/>
        <w:autoSpaceDN w:val="0"/>
        <w:spacing w:before="72" w:after="0" w:line="271" w:lineRule="auto"/>
        <w:ind w:right="432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Е. И. Коротеева, Изобразительное искусство: учебно-наглядное пособие для учащихся 1-4 классов начальной школы / Е. И. Коротеева. - М.: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Просвещение, 2020.</w:t>
      </w:r>
    </w:p>
    <w:p w14:paraId="292D1027" w14:textId="77777777" w:rsidR="00D5748C" w:rsidRPr="002F7A67" w:rsidRDefault="00000000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в начальной школе. Обучение приемам художественно-творческой деятельности / авт.-сост. О. В. Павлова. -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Волгоград : Учитель, 2018. - 139 с.: ил.</w:t>
      </w:r>
    </w:p>
    <w:p w14:paraId="40D173C5" w14:textId="77777777" w:rsidR="00D5748C" w:rsidRPr="002F7A67" w:rsidRDefault="00000000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и художественный труд в начальной школе. Система преподавания уроков ИЗО в 1-4 классах по программе Б.</w:t>
      </w:r>
    </w:p>
    <w:p w14:paraId="3E5330F9" w14:textId="77777777" w:rsidR="00D5748C" w:rsidRPr="002F7A67" w:rsidRDefault="0000000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М. Неменского / сост. А. Г. Александрова, Н. В.Капустина. - Волгоград: Учитель, 2019. - 61 с. 3. Изобразительное искусство. 1-4 классы: упражнения, задания, тесты / авт.-сост. О. В. Свиридова. -Волгоград: Учитель, 2019. - 74 с.: ил.</w:t>
      </w:r>
    </w:p>
    <w:p w14:paraId="188A8339" w14:textId="77777777" w:rsidR="00D5748C" w:rsidRPr="002F7A67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14D8CF1E" w14:textId="77777777" w:rsidR="00D5748C" w:rsidRPr="002F7A67" w:rsidRDefault="00000000">
      <w:pPr>
        <w:autoSpaceDE w:val="0"/>
        <w:autoSpaceDN w:val="0"/>
        <w:spacing w:before="166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5C8E6838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E4120A2" w14:textId="77777777" w:rsidR="00D5748C" w:rsidRPr="002F7A67" w:rsidRDefault="00D5748C">
      <w:pPr>
        <w:autoSpaceDE w:val="0"/>
        <w:autoSpaceDN w:val="0"/>
        <w:spacing w:after="78" w:line="220" w:lineRule="exact"/>
        <w:rPr>
          <w:lang w:val="ru-RU"/>
        </w:rPr>
      </w:pPr>
    </w:p>
    <w:p w14:paraId="038DBD19" w14:textId="77777777" w:rsidR="00D5748C" w:rsidRPr="002F7A67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F9C1E2D" w14:textId="77777777" w:rsidR="00D5748C" w:rsidRPr="002F7A67" w:rsidRDefault="00000000">
      <w:pPr>
        <w:autoSpaceDE w:val="0"/>
        <w:autoSpaceDN w:val="0"/>
        <w:spacing w:before="346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533EAA18" w14:textId="77777777" w:rsidR="00D5748C" w:rsidRPr="002F7A67" w:rsidRDefault="00000000">
      <w:pPr>
        <w:autoSpaceDE w:val="0"/>
        <w:autoSpaceDN w:val="0"/>
        <w:spacing w:before="166" w:after="0" w:line="281" w:lineRule="auto"/>
        <w:ind w:right="4896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для демонстрации учебного материала персональный компьютер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колонки</w:t>
      </w:r>
    </w:p>
    <w:p w14:paraId="26103D67" w14:textId="77777777" w:rsidR="00D5748C" w:rsidRPr="002F7A67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2F7A6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5810545C" w14:textId="77777777" w:rsidR="00D5748C" w:rsidRPr="002F7A67" w:rsidRDefault="00000000">
      <w:pPr>
        <w:autoSpaceDE w:val="0"/>
        <w:autoSpaceDN w:val="0"/>
        <w:spacing w:before="168" w:after="0" w:line="281" w:lineRule="auto"/>
        <w:ind w:right="1008"/>
        <w:rPr>
          <w:lang w:val="ru-RU"/>
        </w:rPr>
      </w:pP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парта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клеенка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краски, гуашь ,палитра, цветные карандаши, простой карандаш, ластик, кисточки, различной толщины, баночка для воды, </w:t>
      </w:r>
      <w:r w:rsidRPr="002F7A67">
        <w:rPr>
          <w:lang w:val="ru-RU"/>
        </w:rPr>
        <w:br/>
      </w:r>
      <w:r w:rsidRPr="002F7A67">
        <w:rPr>
          <w:rFonts w:ascii="Times New Roman" w:eastAsia="Times New Roman" w:hAnsi="Times New Roman"/>
          <w:color w:val="000000"/>
          <w:sz w:val="24"/>
          <w:lang w:val="ru-RU"/>
        </w:rPr>
        <w:t>альбом</w:t>
      </w:r>
    </w:p>
    <w:p w14:paraId="05813341" w14:textId="77777777" w:rsidR="00D5748C" w:rsidRPr="002F7A67" w:rsidRDefault="00D5748C">
      <w:pPr>
        <w:rPr>
          <w:lang w:val="ru-RU"/>
        </w:rPr>
        <w:sectPr w:rsidR="00D5748C" w:rsidRPr="002F7A6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897F252" w14:textId="77777777" w:rsidR="00E57749" w:rsidRPr="002F7A67" w:rsidRDefault="00E57749">
      <w:pPr>
        <w:rPr>
          <w:lang w:val="ru-RU"/>
        </w:rPr>
      </w:pPr>
    </w:p>
    <w:sectPr w:rsidR="00E57749" w:rsidRPr="002F7A6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6487852">
    <w:abstractNumId w:val="8"/>
  </w:num>
  <w:num w:numId="2" w16cid:durableId="1612661739">
    <w:abstractNumId w:val="6"/>
  </w:num>
  <w:num w:numId="3" w16cid:durableId="117187322">
    <w:abstractNumId w:val="5"/>
  </w:num>
  <w:num w:numId="4" w16cid:durableId="1814986161">
    <w:abstractNumId w:val="4"/>
  </w:num>
  <w:num w:numId="5" w16cid:durableId="184446412">
    <w:abstractNumId w:val="7"/>
  </w:num>
  <w:num w:numId="6" w16cid:durableId="387143427">
    <w:abstractNumId w:val="3"/>
  </w:num>
  <w:num w:numId="7" w16cid:durableId="1560246434">
    <w:abstractNumId w:val="2"/>
  </w:num>
  <w:num w:numId="8" w16cid:durableId="216167832">
    <w:abstractNumId w:val="1"/>
  </w:num>
  <w:num w:numId="9" w16cid:durableId="136518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F7A67"/>
    <w:rsid w:val="00326F90"/>
    <w:rsid w:val="00AA1D8D"/>
    <w:rsid w:val="00B47730"/>
    <w:rsid w:val="00CB0664"/>
    <w:rsid w:val="00D5748C"/>
    <w:rsid w:val="00E5774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A7859"/>
  <w14:defaultImageDpi w14:val="300"/>
  <w15:docId w15:val="{8898C642-D39A-48F4-B5AB-ED3A516D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6823</Words>
  <Characters>38896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45628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2022-08-24T07:59:00Z</dcterms:created>
  <dcterms:modified xsi:type="dcterms:W3CDTF">2022-08-24T07:59:00Z</dcterms:modified>
  <cp:category/>
</cp:coreProperties>
</file>